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83cf033" w14:textId="83cf03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Мемлекеттік білім беру ұйымдарының бірінші басшылары мен педагогтерін лауазымға тағайындау, лауазымнан босату қағидаларын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2012 жылғы 21 ақпандағы № 57 Бұйрығы. Қазақстан Республикасының Әділет министрлігінде 2012 жылы 30 наурызда № 7495 тіркелді.</w:t>
      </w:r>
    </w:p>
    <w:p>
      <w:pPr>
        <w:spacing w:after="0"/>
        <w:ind w:left="0"/>
        <w:jc w:val="both"/>
      </w:pPr>
      <w:r>
        <w:rPr>
          <w:rFonts w:ascii="Times New Roman"/>
          <w:b w:val="false"/>
          <w:i w:val="false"/>
          <w:color w:val="ff0000"/>
          <w:sz w:val="28"/>
        </w:rPr>
        <w:t xml:space="preserve">
      Ескерту. Бұйрықтың тақырыбы жаңа редакцияда – ҚР Білім және ғылым министрінің 19.11.2021 </w:t>
      </w:r>
      <w:r>
        <w:rPr>
          <w:rFonts w:ascii="Times New Roman"/>
          <w:b w:val="false"/>
          <w:i w:val="false"/>
          <w:color w:val="ff0000"/>
          <w:sz w:val="28"/>
        </w:rPr>
        <w:t>№ 568</w:t>
      </w:r>
      <w:r>
        <w:rPr>
          <w:rFonts w:ascii="Times New Roman"/>
          <w:b w:val="false"/>
          <w:i w:val="false"/>
          <w:color w:val="ff0000"/>
          <w:sz w:val="28"/>
        </w:rPr>
        <w:t xml:space="preserve"> және ҚР Еңбек және халықты әлеуметтік қорғау министрінің 22.11.2021 № 432 (алғашқы ресми жарияланған күнінен кейін күнтізбелік он күн өткен соң қолданысқа енгізіледі) бірлескен бұйрығымен.</w:t>
      </w:r>
    </w:p>
    <w:bookmarkStart w:name="z1" w:id="0"/>
    <w:p>
      <w:pPr>
        <w:spacing w:after="0"/>
        <w:ind w:left="0"/>
        <w:jc w:val="both"/>
      </w:pPr>
      <w:r>
        <w:rPr>
          <w:rFonts w:ascii="Times New Roman"/>
          <w:b w:val="false"/>
          <w:i w:val="false"/>
          <w:color w:val="000000"/>
          <w:sz w:val="28"/>
        </w:rPr>
        <w:t xml:space="preserve">
      "Білім туралы" Қазақстан Республикасы Заңының 5-бабының </w:t>
      </w:r>
      <w:r>
        <w:rPr>
          <w:rFonts w:ascii="Times New Roman"/>
          <w:b w:val="false"/>
          <w:i w:val="false"/>
          <w:color w:val="000000"/>
          <w:sz w:val="28"/>
        </w:rPr>
        <w:t>35) тармақшасына</w:t>
      </w:r>
      <w:r>
        <w:rPr>
          <w:rFonts w:ascii="Times New Roman"/>
          <w:b w:val="false"/>
          <w:i w:val="false"/>
          <w:color w:val="000000"/>
          <w:sz w:val="28"/>
        </w:rPr>
        <w:t xml:space="preserve"> сәйкес </w:t>
      </w:r>
      <w:r>
        <w:rPr>
          <w:rFonts w:ascii="Times New Roman"/>
          <w:b/>
          <w:i w:val="false"/>
          <w:color w:val="000000"/>
          <w:sz w:val="28"/>
        </w:rPr>
        <w:t>БҰЙЫРАМЫЗ:</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Білім және ғылым министрінің 19.11.2021 </w:t>
      </w:r>
      <w:r>
        <w:rPr>
          <w:rFonts w:ascii="Times New Roman"/>
          <w:b w:val="false"/>
          <w:i w:val="false"/>
          <w:color w:val="000000"/>
          <w:sz w:val="28"/>
        </w:rPr>
        <w:t>№ 568</w:t>
      </w:r>
      <w:r>
        <w:rPr>
          <w:rFonts w:ascii="Times New Roman"/>
          <w:b w:val="false"/>
          <w:i w:val="false"/>
          <w:color w:val="ff0000"/>
          <w:sz w:val="28"/>
        </w:rPr>
        <w:t xml:space="preserve"> және ҚР Еңбек және халықты әлеуметтік қорғау министрінің 22.11.2021 № 432 (алғашқы ресми жарияланған күнінен кейін күнтізбелік он күн өткен соң қолданысқа енгізіледі) бірлескен бұйрығымен.</w:t>
      </w:r>
      <w:r>
        <w:br/>
      </w:r>
      <w:r>
        <w:rPr>
          <w:rFonts w:ascii="Times New Roman"/>
          <w:b w:val="false"/>
          <w:i w:val="false"/>
          <w:color w:val="000000"/>
          <w:sz w:val="28"/>
        </w:rPr>
        <w:t>
</w:t>
      </w:r>
    </w:p>
    <w:bookmarkStart w:name="z3" w:id="1"/>
    <w:p>
      <w:pPr>
        <w:spacing w:after="0"/>
        <w:ind w:left="0"/>
        <w:jc w:val="both"/>
      </w:pPr>
      <w:r>
        <w:rPr>
          <w:rFonts w:ascii="Times New Roman"/>
          <w:b w:val="false"/>
          <w:i w:val="false"/>
          <w:color w:val="000000"/>
          <w:sz w:val="28"/>
        </w:rPr>
        <w:t xml:space="preserve">
      1. Қоса беріліп отырған Мемлекеттік білім беру ұйымдарының бірінші басшылары мен педагогтерін лауазымға тағайындау, лауазымнан босату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Білім және ғылым министрінің 19.11.2021 </w:t>
      </w:r>
      <w:r>
        <w:rPr>
          <w:rFonts w:ascii="Times New Roman"/>
          <w:b w:val="false"/>
          <w:i w:val="false"/>
          <w:color w:val="000000"/>
          <w:sz w:val="28"/>
        </w:rPr>
        <w:t>№ 568</w:t>
      </w:r>
      <w:r>
        <w:rPr>
          <w:rFonts w:ascii="Times New Roman"/>
          <w:b w:val="false"/>
          <w:i w:val="false"/>
          <w:color w:val="ff0000"/>
          <w:sz w:val="28"/>
        </w:rPr>
        <w:t xml:space="preserve"> және ҚР Еңбек және халықты әлеуметтік қорғау министрінің 22.11.2021 № 432 (алғашқы ресми жарияланған күнінен кейін күнтізбелік он күн өткен соң қолданысқа енгізіледі) бірлескен бұйрығымен.</w:t>
      </w:r>
      <w:r>
        <w:br/>
      </w:r>
      <w:r>
        <w:rPr>
          <w:rFonts w:ascii="Times New Roman"/>
          <w:b w:val="false"/>
          <w:i w:val="false"/>
          <w:color w:val="000000"/>
          <w:sz w:val="28"/>
        </w:rPr>
        <w:t>
</w:t>
      </w:r>
    </w:p>
    <w:bookmarkStart w:name="z4" w:id="2"/>
    <w:p>
      <w:pPr>
        <w:spacing w:after="0"/>
        <w:ind w:left="0"/>
        <w:jc w:val="both"/>
      </w:pPr>
      <w:r>
        <w:rPr>
          <w:rFonts w:ascii="Times New Roman"/>
          <w:b w:val="false"/>
          <w:i w:val="false"/>
          <w:color w:val="000000"/>
          <w:sz w:val="28"/>
        </w:rPr>
        <w:t>
      2. Мектепке дейінгі және орта білім департамент (Ж.А. Жонтаева):</w:t>
      </w:r>
    </w:p>
    <w:bookmarkEnd w:id="2"/>
    <w:bookmarkStart w:name="z5" w:id="3"/>
    <w:p>
      <w:pPr>
        <w:spacing w:after="0"/>
        <w:ind w:left="0"/>
        <w:jc w:val="both"/>
      </w:pPr>
      <w:r>
        <w:rPr>
          <w:rFonts w:ascii="Times New Roman"/>
          <w:b w:val="false"/>
          <w:i w:val="false"/>
          <w:color w:val="000000"/>
          <w:sz w:val="28"/>
        </w:rPr>
        <w:t>
      1) осы бұйрықты белгіленген тәртіпте Қазақстан Республикасы Әділет министрлігіне мемлекеттік тіркеуге ұсынсын;</w:t>
      </w:r>
    </w:p>
    <w:bookmarkEnd w:id="3"/>
    <w:bookmarkStart w:name="z6" w:id="4"/>
    <w:p>
      <w:pPr>
        <w:spacing w:after="0"/>
        <w:ind w:left="0"/>
        <w:jc w:val="both"/>
      </w:pPr>
      <w:r>
        <w:rPr>
          <w:rFonts w:ascii="Times New Roman"/>
          <w:b w:val="false"/>
          <w:i w:val="false"/>
          <w:color w:val="000000"/>
          <w:sz w:val="28"/>
        </w:rPr>
        <w:t>
      2) аталған бұйрықты бұқаралық ақпарат құралдарында жарияласын;</w:t>
      </w:r>
    </w:p>
    <w:bookmarkEnd w:id="4"/>
    <w:bookmarkStart w:name="z7" w:id="5"/>
    <w:p>
      <w:pPr>
        <w:spacing w:after="0"/>
        <w:ind w:left="0"/>
        <w:jc w:val="both"/>
      </w:pPr>
      <w:r>
        <w:rPr>
          <w:rFonts w:ascii="Times New Roman"/>
          <w:b w:val="false"/>
          <w:i w:val="false"/>
          <w:color w:val="000000"/>
          <w:sz w:val="28"/>
        </w:rPr>
        <w:t>
      3) осы бұйрықты облыстық, Астана, Алматы қалалары білім басқармаларының, республикалық ведомстволық бағынысты білім беру ұйымдарының назарларына жеткізсін.</w:t>
      </w:r>
    </w:p>
    <w:bookmarkEnd w:id="5"/>
    <w:bookmarkStart w:name="z8" w:id="6"/>
    <w:p>
      <w:pPr>
        <w:spacing w:after="0"/>
        <w:ind w:left="0"/>
        <w:jc w:val="both"/>
      </w:pPr>
      <w:r>
        <w:rPr>
          <w:rFonts w:ascii="Times New Roman"/>
          <w:b w:val="false"/>
          <w:i w:val="false"/>
          <w:color w:val="000000"/>
          <w:sz w:val="28"/>
        </w:rPr>
        <w:t xml:space="preserve">
      3. "Мемлекеттік орта білім беру ұйымдарының басшыларын конкурстық орналастыру қағидасын әзірлеу және бекіту туралы" Қазақстан Республикасы Білім және ғылым министрі міндетін атқарушының 2007 жылғы 26 желтоқсандағы № 657 </w:t>
      </w:r>
      <w:r>
        <w:rPr>
          <w:rFonts w:ascii="Times New Roman"/>
          <w:b w:val="false"/>
          <w:i w:val="false"/>
          <w:color w:val="000000"/>
          <w:sz w:val="28"/>
        </w:rPr>
        <w:t>бұйрығының</w:t>
      </w:r>
      <w:r>
        <w:rPr>
          <w:rFonts w:ascii="Times New Roman"/>
          <w:b w:val="false"/>
          <w:i w:val="false"/>
          <w:color w:val="000000"/>
          <w:sz w:val="28"/>
        </w:rPr>
        <w:t xml:space="preserve"> (5116 нормативтік құқықтық актілерді мемлекеттік тіркеу тізілімінде тіркелген, 2008 жылғы 15 ақпанда № 24 (1424) "Юридическая газета" газетінде жарияланған) күші жойылды деп танылсын.</w:t>
      </w:r>
    </w:p>
    <w:bookmarkEnd w:id="6"/>
    <w:bookmarkStart w:name="z9" w:id="7"/>
    <w:p>
      <w:pPr>
        <w:spacing w:after="0"/>
        <w:ind w:left="0"/>
        <w:jc w:val="both"/>
      </w:pPr>
      <w:r>
        <w:rPr>
          <w:rFonts w:ascii="Times New Roman"/>
          <w:b w:val="false"/>
          <w:i w:val="false"/>
          <w:color w:val="000000"/>
          <w:sz w:val="28"/>
        </w:rPr>
        <w:t>
      4. Осы бұйрықтың орындалуын бақылау вице-министр М.Н. Сарыбековке жүктелсін.</w:t>
      </w:r>
    </w:p>
    <w:bookmarkEnd w:id="7"/>
    <w:bookmarkStart w:name="z10" w:id="8"/>
    <w:p>
      <w:pPr>
        <w:spacing w:after="0"/>
        <w:ind w:left="0"/>
        <w:jc w:val="both"/>
      </w:pPr>
      <w:r>
        <w:rPr>
          <w:rFonts w:ascii="Times New Roman"/>
          <w:b w:val="false"/>
          <w:i w:val="false"/>
          <w:color w:val="000000"/>
          <w:sz w:val="28"/>
        </w:rPr>
        <w:t>
      5. Осы бұйрық алғаш рет ресми жарияланғаннан кейін он күнтізбелік күн өткен соң қолданысқа енгізіледі.</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Министр</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Б. Жұмағұлов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2020 жылғы 21 ақпандағы</w:t>
            </w:r>
            <w:r>
              <w:br/>
            </w:r>
            <w:r>
              <w:rPr>
                <w:rFonts w:ascii="Times New Roman"/>
                <w:b w:val="false"/>
                <w:i w:val="false"/>
                <w:color w:val="000000"/>
                <w:sz w:val="20"/>
              </w:rPr>
              <w:t>№ 57 бұйрығымен бекітілген</w:t>
            </w:r>
          </w:p>
        </w:tc>
      </w:tr>
    </w:tbl>
    <w:bookmarkStart w:name="z16" w:id="9"/>
    <w:p>
      <w:pPr>
        <w:spacing w:after="0"/>
        <w:ind w:left="0"/>
        <w:jc w:val="left"/>
      </w:pPr>
      <w:r>
        <w:rPr>
          <w:rFonts w:ascii="Times New Roman"/>
          <w:b/>
          <w:i w:val="false"/>
          <w:color w:val="000000"/>
        </w:rPr>
        <w:t xml:space="preserve"> Мемлекеттік білім беру ұйымдарының бірінші басшылары мен педагогтерін лауазымға тағайындау, лауазымнан босату қағидалары</w:t>
      </w:r>
    </w:p>
    <w:bookmarkEnd w:id="9"/>
    <w:p>
      <w:pPr>
        <w:spacing w:after="0"/>
        <w:ind w:left="0"/>
        <w:jc w:val="both"/>
      </w:pPr>
      <w:r>
        <w:rPr>
          <w:rFonts w:ascii="Times New Roman"/>
          <w:b w:val="false"/>
          <w:i w:val="false"/>
          <w:color w:val="ff0000"/>
          <w:sz w:val="28"/>
        </w:rPr>
        <w:t xml:space="preserve">
      Ескерту. Қағида жаңа редакцияда – ҚР Білім және ғылым министрінің 19.11.2021 </w:t>
      </w:r>
      <w:r>
        <w:rPr>
          <w:rFonts w:ascii="Times New Roman"/>
          <w:b w:val="false"/>
          <w:i w:val="false"/>
          <w:color w:val="ff0000"/>
          <w:sz w:val="28"/>
        </w:rPr>
        <w:t>№ 568</w:t>
      </w:r>
      <w:r>
        <w:rPr>
          <w:rFonts w:ascii="Times New Roman"/>
          <w:b w:val="false"/>
          <w:i w:val="false"/>
          <w:color w:val="ff0000"/>
          <w:sz w:val="28"/>
        </w:rPr>
        <w:t xml:space="preserve"> және ҚР Еңбек және халықты әлеуметтік қорғау министрінің 22.11.2021 № 432 (алғашқы ресми жарияланған күнінен кейін күнтізбелік он күн өткен соң қолданысқа енгізіледі) бірлескен бұйрығымен.</w:t>
      </w:r>
    </w:p>
    <w:bookmarkStart w:name="z17" w:id="10"/>
    <w:p>
      <w:pPr>
        <w:spacing w:after="0"/>
        <w:ind w:left="0"/>
        <w:jc w:val="left"/>
      </w:pPr>
      <w:r>
        <w:rPr>
          <w:rFonts w:ascii="Times New Roman"/>
          <w:b/>
          <w:i w:val="false"/>
          <w:color w:val="000000"/>
        </w:rPr>
        <w:t xml:space="preserve"> 1-тарау. Жалпы ережелер</w:t>
      </w:r>
    </w:p>
    <w:bookmarkEnd w:id="10"/>
    <w:bookmarkStart w:name="z19" w:id="11"/>
    <w:p>
      <w:pPr>
        <w:spacing w:after="0"/>
        <w:ind w:left="0"/>
        <w:jc w:val="both"/>
      </w:pPr>
      <w:r>
        <w:rPr>
          <w:rFonts w:ascii="Times New Roman"/>
          <w:b w:val="false"/>
          <w:i w:val="false"/>
          <w:color w:val="000000"/>
          <w:sz w:val="28"/>
        </w:rPr>
        <w:t xml:space="preserve">
      1. Осы Мемлекеттік білім беру ұйымдарының бірінші басшылары мен педагогтерін лауазымға тағайындау, лауазымнан босату </w:t>
      </w:r>
      <w:r>
        <w:rPr>
          <w:rFonts w:ascii="Times New Roman"/>
          <w:b w:val="false"/>
          <w:i w:val="false"/>
          <w:color w:val="000000"/>
          <w:sz w:val="28"/>
        </w:rPr>
        <w:t>қағидалары</w:t>
      </w:r>
      <w:r>
        <w:rPr>
          <w:rFonts w:ascii="Times New Roman"/>
          <w:b w:val="false"/>
          <w:i w:val="false"/>
          <w:color w:val="000000"/>
          <w:sz w:val="28"/>
        </w:rPr>
        <w:t xml:space="preserve"> (бұдан әрі – Қағидалар) "Білім туралы" Қазақстан Республикасы Заңының 5-бабының </w:t>
      </w:r>
      <w:r>
        <w:rPr>
          <w:rFonts w:ascii="Times New Roman"/>
          <w:b w:val="false"/>
          <w:i w:val="false"/>
          <w:color w:val="000000"/>
          <w:sz w:val="28"/>
        </w:rPr>
        <w:t>35) тармақшасына</w:t>
      </w:r>
      <w:r>
        <w:rPr>
          <w:rFonts w:ascii="Times New Roman"/>
          <w:b w:val="false"/>
          <w:i w:val="false"/>
          <w:color w:val="000000"/>
          <w:sz w:val="28"/>
        </w:rPr>
        <w:t xml:space="preserve">, "Мемлекеттік көрсетілетін қызметтер туралы"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әзірленді, мемлекеттік білім беру ұйымдарының бірінші басшылары мен педагогтерін лауазымға тағайындау, лауазымнан босату тәртібін, сондай-ақ мемлекеттік қызмет көрсету тәртібін айқындайды.</w:t>
      </w:r>
    </w:p>
    <w:bookmarkEnd w:id="11"/>
    <w:bookmarkStart w:name="z20" w:id="12"/>
    <w:p>
      <w:pPr>
        <w:spacing w:after="0"/>
        <w:ind w:left="0"/>
        <w:jc w:val="left"/>
      </w:pPr>
      <w:r>
        <w:rPr>
          <w:rFonts w:ascii="Times New Roman"/>
          <w:b/>
          <w:i w:val="false"/>
          <w:color w:val="000000"/>
        </w:rPr>
        <w:t xml:space="preserve"> 2-тарау. Мемлекеттік білім беру ұйымдарының бірінші басшыларын лауазымға тағайындау мен босату тәртібі</w:t>
      </w:r>
    </w:p>
    <w:bookmarkEnd w:id="12"/>
    <w:bookmarkStart w:name="z21" w:id="13"/>
    <w:p>
      <w:pPr>
        <w:spacing w:after="0"/>
        <w:ind w:left="0"/>
        <w:jc w:val="both"/>
      </w:pPr>
      <w:r>
        <w:rPr>
          <w:rFonts w:ascii="Times New Roman"/>
          <w:b w:val="false"/>
          <w:i w:val="false"/>
          <w:color w:val="000000"/>
          <w:sz w:val="28"/>
        </w:rPr>
        <w:t>
      2. Ауданның, (облыстық маңызы бар қаланың) білім бөлімдері мемлекеттік білім беру ұйымының бірінші басшысының (бұдан әрі – бірінші басшы) бос немесе уақытша бос лауазымы пайда болған кезде бес жұмыс күні ішінде облыстардың, республикалық маңызы бар қалалардың және астананың Білім басқармаларына конкурс өткізу туралы өтініш жібереді.</w:t>
      </w:r>
    </w:p>
    <w:bookmarkEnd w:id="13"/>
    <w:bookmarkStart w:name="z22" w:id="14"/>
    <w:p>
      <w:pPr>
        <w:spacing w:after="0"/>
        <w:ind w:left="0"/>
        <w:jc w:val="both"/>
      </w:pPr>
      <w:r>
        <w:rPr>
          <w:rFonts w:ascii="Times New Roman"/>
          <w:b w:val="false"/>
          <w:i w:val="false"/>
          <w:color w:val="000000"/>
          <w:sz w:val="28"/>
        </w:rPr>
        <w:t>
      3. Бірінші басшысының уақытша бос немесе бос лауазымының міндеттерін орындау конкурс аяқталғанға дейін осы білім беру ұйымы басшысының орынбасарына және (немесе) осы білім беру ұйымының педагогіне үш айдан аспайтын мерзімге жүктеледі.</w:t>
      </w:r>
    </w:p>
    <w:bookmarkEnd w:id="14"/>
    <w:bookmarkStart w:name="z23" w:id="15"/>
    <w:p>
      <w:pPr>
        <w:spacing w:after="0"/>
        <w:ind w:left="0"/>
        <w:jc w:val="both"/>
      </w:pPr>
      <w:r>
        <w:rPr>
          <w:rFonts w:ascii="Times New Roman"/>
          <w:b w:val="false"/>
          <w:i w:val="false"/>
          <w:color w:val="000000"/>
          <w:sz w:val="28"/>
        </w:rPr>
        <w:t>
      4. Білім беруді басқару органы бірінші басшының міндетін атқарушы лауазымды одан әрі атқарудан бас тартқан немесе қабілетсіз болған жағдайларды қоспағанда, бірінші басшының уақытша бос немесе бос лауазымының міндеттерін атқаруды бір реттен асырмай жүктеу туралы шешім қабылдайды.</w:t>
      </w:r>
    </w:p>
    <w:bookmarkEnd w:id="15"/>
    <w:bookmarkStart w:name="z24" w:id="16"/>
    <w:p>
      <w:pPr>
        <w:spacing w:after="0"/>
        <w:ind w:left="0"/>
        <w:jc w:val="left"/>
      </w:pPr>
      <w:r>
        <w:rPr>
          <w:rFonts w:ascii="Times New Roman"/>
          <w:b/>
          <w:i w:val="false"/>
          <w:color w:val="000000"/>
        </w:rPr>
        <w:t xml:space="preserve"> 1-параграф. Бiрiншi басшының лауазымына конкурсты өткiзу тәртiбi</w:t>
      </w:r>
    </w:p>
    <w:bookmarkEnd w:id="16"/>
    <w:bookmarkStart w:name="z25" w:id="17"/>
    <w:p>
      <w:pPr>
        <w:spacing w:after="0"/>
        <w:ind w:left="0"/>
        <w:jc w:val="both"/>
      </w:pPr>
      <w:r>
        <w:rPr>
          <w:rFonts w:ascii="Times New Roman"/>
          <w:b w:val="false"/>
          <w:i w:val="false"/>
          <w:color w:val="000000"/>
          <w:sz w:val="28"/>
        </w:rPr>
        <w:t>
      5. Бірінші басшының лауазымына тағайындауға арналған конкурсты Қазақстан Республикасы Білім және ғылым министрлігінің (бұдан әрі - Министрлік) жеке құрылымдық бөлімшесі және (немесе) ведомстволық бағыныстылығына қарай облыстардың, республикалық маңызы бар қалалардың және астананың жергілікті атқарушы органдары жариялайды.</w:t>
      </w:r>
    </w:p>
    <w:bookmarkEnd w:id="17"/>
    <w:bookmarkStart w:name="z26" w:id="18"/>
    <w:p>
      <w:pPr>
        <w:spacing w:after="0"/>
        <w:ind w:left="0"/>
        <w:jc w:val="both"/>
      </w:pPr>
      <w:r>
        <w:rPr>
          <w:rFonts w:ascii="Times New Roman"/>
          <w:b w:val="false"/>
          <w:i w:val="false"/>
          <w:color w:val="000000"/>
          <w:sz w:val="28"/>
        </w:rPr>
        <w:t>
      6. Конкурс рәсімі бірқатар кезеңдерді қамтиды:</w:t>
      </w:r>
    </w:p>
    <w:bookmarkEnd w:id="18"/>
    <w:bookmarkStart w:name="z27" w:id="19"/>
    <w:p>
      <w:pPr>
        <w:spacing w:after="0"/>
        <w:ind w:left="0"/>
        <w:jc w:val="both"/>
      </w:pPr>
      <w:r>
        <w:rPr>
          <w:rFonts w:ascii="Times New Roman"/>
          <w:b w:val="false"/>
          <w:i w:val="false"/>
          <w:color w:val="000000"/>
          <w:sz w:val="28"/>
        </w:rPr>
        <w:t>
      1) бірінші басшының бос немесе уақытша бос лауазымы пайда болған күннен бастап он бес жұмыс күннен кешіктірмей конкурс өткізу туралы хабарландыру конкурсты жариялаған мемлекеттік органның ресми Интернет-ресурстарында, ресми әлеуметтік желі аккаунттарында жарияланады;</w:t>
      </w:r>
    </w:p>
    <w:bookmarkEnd w:id="19"/>
    <w:bookmarkStart w:name="z28" w:id="20"/>
    <w:p>
      <w:pPr>
        <w:spacing w:after="0"/>
        <w:ind w:left="0"/>
        <w:jc w:val="both"/>
      </w:pPr>
      <w:r>
        <w:rPr>
          <w:rFonts w:ascii="Times New Roman"/>
          <w:b w:val="false"/>
          <w:i w:val="false"/>
          <w:color w:val="000000"/>
          <w:sz w:val="28"/>
        </w:rPr>
        <w:t>
      2) конкурсқа қатысуға ниет білдірген адамдардан құжаттарды қабылдау;</w:t>
      </w:r>
    </w:p>
    <w:bookmarkEnd w:id="20"/>
    <w:bookmarkStart w:name="z29" w:id="21"/>
    <w:p>
      <w:pPr>
        <w:spacing w:after="0"/>
        <w:ind w:left="0"/>
        <w:jc w:val="both"/>
      </w:pPr>
      <w:r>
        <w:rPr>
          <w:rFonts w:ascii="Times New Roman"/>
          <w:b w:val="false"/>
          <w:i w:val="false"/>
          <w:color w:val="000000"/>
          <w:sz w:val="28"/>
        </w:rPr>
        <w:t xml:space="preserve">
      3) кандидаттар құжаттарының "Педагог қызметкерлер мен оларға теңестірілген тұлғалардың лауазымдарының үлгілік біліктілік сипаттамаларын бекіту туралы" Қазақстан Республикасы Білім және ғылым министрінің 2009 жылғы 13 шілдедегі № 338 (Нормативтік құқықтық актілерді мемлекеттік тіркеу тізілімінде № 5750 болып тіркелген) (бұдан әрі - Педагогтердің үлгілік біліктілік сипаттамалары) </w:t>
      </w:r>
      <w:r>
        <w:rPr>
          <w:rFonts w:ascii="Times New Roman"/>
          <w:b w:val="false"/>
          <w:i w:val="false"/>
          <w:color w:val="000000"/>
          <w:sz w:val="28"/>
        </w:rPr>
        <w:t>бұйрығымен</w:t>
      </w:r>
      <w:r>
        <w:rPr>
          <w:rFonts w:ascii="Times New Roman"/>
          <w:b w:val="false"/>
          <w:i w:val="false"/>
          <w:color w:val="000000"/>
          <w:sz w:val="28"/>
        </w:rPr>
        <w:t xml:space="preserve"> бекітілген біліктілік талаптарына сәйкестігін қарастыру;</w:t>
      </w:r>
    </w:p>
    <w:bookmarkEnd w:id="21"/>
    <w:bookmarkStart w:name="z30" w:id="22"/>
    <w:p>
      <w:pPr>
        <w:spacing w:after="0"/>
        <w:ind w:left="0"/>
        <w:jc w:val="both"/>
      </w:pPr>
      <w:r>
        <w:rPr>
          <w:rFonts w:ascii="Times New Roman"/>
          <w:b w:val="false"/>
          <w:i w:val="false"/>
          <w:color w:val="000000"/>
          <w:sz w:val="28"/>
        </w:rPr>
        <w:t>
      4) заңнаманы, басқарушылық құзыреттерді, педагогика және психология негіздерін білуге арналған біліктілік тестілеуі (бұдан әрі – тестілеу);</w:t>
      </w:r>
    </w:p>
    <w:bookmarkEnd w:id="22"/>
    <w:bookmarkStart w:name="z31" w:id="23"/>
    <w:p>
      <w:pPr>
        <w:spacing w:after="0"/>
        <w:ind w:left="0"/>
        <w:jc w:val="both"/>
      </w:pPr>
      <w:r>
        <w:rPr>
          <w:rFonts w:ascii="Times New Roman"/>
          <w:b w:val="false"/>
          <w:i w:val="false"/>
          <w:color w:val="000000"/>
          <w:sz w:val="28"/>
        </w:rPr>
        <w:t>
      5) кандидаттарды мемлекеттік білім беру ұйымының қамқоршылық кеңесімен келісу (бұдан әрі – қамқоршылық кеңес).</w:t>
      </w:r>
    </w:p>
    <w:bookmarkEnd w:id="23"/>
    <w:p>
      <w:pPr>
        <w:spacing w:after="0"/>
        <w:ind w:left="0"/>
        <w:jc w:val="both"/>
      </w:pPr>
      <w:r>
        <w:rPr>
          <w:rFonts w:ascii="Times New Roman"/>
          <w:b w:val="false"/>
          <w:i w:val="false"/>
          <w:color w:val="000000"/>
          <w:sz w:val="28"/>
        </w:rPr>
        <w:t>
      Мектепке дейінгі, арнайы (психологиялық-медициналық-педагогикалық кеңес (бұдан әрі - ПМПК) білім беру ұйымдарының, психологиялық-педагогикалық түзеу кабинетінің (бұдан әрі - ППТК), оңалту орталығының (бұдан әрі - ОО), қосымша білім беру, Қазақстан Республикасы Ішкі істер министрлігінің Қылмыстық-атқару жүйесі комитетінің жанындағы білім беру ұйымдарының бірінші басшысы лауазымына орналасуға үміткер кандидатқа қатысты қамқоршылық кеңеспен келісу жүргізілмейді;</w:t>
      </w:r>
    </w:p>
    <w:bookmarkStart w:name="z32" w:id="24"/>
    <w:p>
      <w:pPr>
        <w:spacing w:after="0"/>
        <w:ind w:left="0"/>
        <w:jc w:val="both"/>
      </w:pPr>
      <w:r>
        <w:rPr>
          <w:rFonts w:ascii="Times New Roman"/>
          <w:b w:val="false"/>
          <w:i w:val="false"/>
          <w:color w:val="000000"/>
          <w:sz w:val="28"/>
        </w:rPr>
        <w:t>
      6) кандидаттармен әңгімелесуді конкурсты жариялаған мемлекеттік органның конкурстық комиссиясы жүргізеді (бұдан әрі – әңгімелесу);</w:t>
      </w:r>
    </w:p>
    <w:bookmarkEnd w:id="24"/>
    <w:bookmarkStart w:name="z33" w:id="25"/>
    <w:p>
      <w:pPr>
        <w:spacing w:after="0"/>
        <w:ind w:left="0"/>
        <w:jc w:val="both"/>
      </w:pPr>
      <w:r>
        <w:rPr>
          <w:rFonts w:ascii="Times New Roman"/>
          <w:b w:val="false"/>
          <w:i w:val="false"/>
          <w:color w:val="000000"/>
          <w:sz w:val="28"/>
        </w:rPr>
        <w:t xml:space="preserve">
      7. Президенттік кадрлар резервіне енгізілген адамдар, Қазақстан Республикасы Президентінің "Болашақ" халықаралық стипендиясы бойынша оқуға ұсынылған тізімге енгізілген шетелдік жоғары және жоғары оқу орындарынан кейінгі білім беру ұйымдарының түлектері тестілеуден босатылады, сондай-ақ жоғары (жоғары оқу орнынан кейінгі) педагогикалық немесе тиісті бейіні бойынша өзге де кәсіптік білімі немесе педагогикалық қайта даярлықты растайтын құжаттары, сондай-ақ кандидат Педагогтердің үлгілік біліктілік сипаттамаларына сәйкес келген кезде осы Қағидалардың </w:t>
      </w:r>
      <w:r>
        <w:rPr>
          <w:rFonts w:ascii="Times New Roman"/>
          <w:b w:val="false"/>
          <w:i w:val="false"/>
          <w:color w:val="000000"/>
          <w:sz w:val="28"/>
        </w:rPr>
        <w:t>1-қосымшасының</w:t>
      </w:r>
      <w:r>
        <w:rPr>
          <w:rFonts w:ascii="Times New Roman"/>
          <w:b w:val="false"/>
          <w:i w:val="false"/>
          <w:color w:val="000000"/>
          <w:sz w:val="28"/>
        </w:rPr>
        <w:t xml:space="preserve"> 8-тармағының 6), 7), 9) тармақшаларында көрсетілген құжаттары болған кезде кандидаттар қамқоршылық кеңеспен келісуге және әңгімелесуге жіберіледі.</w:t>
      </w:r>
    </w:p>
    <w:bookmarkEnd w:id="25"/>
    <w:bookmarkStart w:name="z34" w:id="26"/>
    <w:p>
      <w:pPr>
        <w:spacing w:after="0"/>
        <w:ind w:left="0"/>
        <w:jc w:val="both"/>
      </w:pPr>
      <w:r>
        <w:rPr>
          <w:rFonts w:ascii="Times New Roman"/>
          <w:b w:val="false"/>
          <w:i w:val="false"/>
          <w:color w:val="000000"/>
          <w:sz w:val="28"/>
        </w:rPr>
        <w:t>
      8. Хабарландыру мәтіні мынадай ақпараттарды қамтиды:</w:t>
      </w:r>
    </w:p>
    <w:bookmarkEnd w:id="26"/>
    <w:bookmarkStart w:name="z35" w:id="27"/>
    <w:p>
      <w:pPr>
        <w:spacing w:after="0"/>
        <w:ind w:left="0"/>
        <w:jc w:val="both"/>
      </w:pPr>
      <w:r>
        <w:rPr>
          <w:rFonts w:ascii="Times New Roman"/>
          <w:b w:val="false"/>
          <w:i w:val="false"/>
          <w:color w:val="000000"/>
          <w:sz w:val="28"/>
        </w:rPr>
        <w:t>
      1) ведомствосы мен бағынысында мемлекеттік білім беру ұйымы бар мемлекеттік органның атауы;</w:t>
      </w:r>
    </w:p>
    <w:bookmarkEnd w:id="27"/>
    <w:bookmarkStart w:name="z36" w:id="28"/>
    <w:p>
      <w:pPr>
        <w:spacing w:after="0"/>
        <w:ind w:left="0"/>
        <w:jc w:val="both"/>
      </w:pPr>
      <w:r>
        <w:rPr>
          <w:rFonts w:ascii="Times New Roman"/>
          <w:b w:val="false"/>
          <w:i w:val="false"/>
          <w:color w:val="000000"/>
          <w:sz w:val="28"/>
        </w:rPr>
        <w:t>
      2) конкурс жарияланған лауазымның атауы;</w:t>
      </w:r>
    </w:p>
    <w:bookmarkEnd w:id="28"/>
    <w:bookmarkStart w:name="z37" w:id="29"/>
    <w:p>
      <w:pPr>
        <w:spacing w:after="0"/>
        <w:ind w:left="0"/>
        <w:jc w:val="both"/>
      </w:pPr>
      <w:r>
        <w:rPr>
          <w:rFonts w:ascii="Times New Roman"/>
          <w:b w:val="false"/>
          <w:i w:val="false"/>
          <w:color w:val="000000"/>
          <w:sz w:val="28"/>
        </w:rPr>
        <w:t>
      3) орналасқан жері, қызметінің қысқаша сипаттамасы көрсетілген мемлекеттік білім беру ұйымының толық атауы;</w:t>
      </w:r>
    </w:p>
    <w:bookmarkEnd w:id="29"/>
    <w:bookmarkStart w:name="z38" w:id="30"/>
    <w:p>
      <w:pPr>
        <w:spacing w:after="0"/>
        <w:ind w:left="0"/>
        <w:jc w:val="both"/>
      </w:pPr>
      <w:r>
        <w:rPr>
          <w:rFonts w:ascii="Times New Roman"/>
          <w:b w:val="false"/>
          <w:i w:val="false"/>
          <w:color w:val="000000"/>
          <w:sz w:val="28"/>
        </w:rPr>
        <w:t>
      4) Педагогтердің үлгілік біліктілік сипаттамаларымен бекітілген бірінші басшы лауазымының кандидатына қойылатын біліктілік талаптары;</w:t>
      </w:r>
    </w:p>
    <w:bookmarkEnd w:id="30"/>
    <w:bookmarkStart w:name="z39" w:id="31"/>
    <w:p>
      <w:pPr>
        <w:spacing w:after="0"/>
        <w:ind w:left="0"/>
        <w:jc w:val="both"/>
      </w:pPr>
      <w:r>
        <w:rPr>
          <w:rFonts w:ascii="Times New Roman"/>
          <w:b w:val="false"/>
          <w:i w:val="false"/>
          <w:color w:val="000000"/>
          <w:sz w:val="28"/>
        </w:rPr>
        <w:t>
      5) бірінші басшының лауазымдық міндеттері;</w:t>
      </w:r>
    </w:p>
    <w:bookmarkEnd w:id="31"/>
    <w:bookmarkStart w:name="z40" w:id="32"/>
    <w:p>
      <w:pPr>
        <w:spacing w:after="0"/>
        <w:ind w:left="0"/>
        <w:jc w:val="both"/>
      </w:pPr>
      <w:r>
        <w:rPr>
          <w:rFonts w:ascii="Times New Roman"/>
          <w:b w:val="false"/>
          <w:i w:val="false"/>
          <w:color w:val="000000"/>
          <w:sz w:val="28"/>
        </w:rPr>
        <w:t>
      6) лауазымдық жалақының мөлшері;</w:t>
      </w:r>
    </w:p>
    <w:bookmarkEnd w:id="32"/>
    <w:bookmarkStart w:name="z41" w:id="33"/>
    <w:p>
      <w:pPr>
        <w:spacing w:after="0"/>
        <w:ind w:left="0"/>
        <w:jc w:val="both"/>
      </w:pPr>
      <w:r>
        <w:rPr>
          <w:rFonts w:ascii="Times New Roman"/>
          <w:b w:val="false"/>
          <w:i w:val="false"/>
          <w:color w:val="000000"/>
          <w:sz w:val="28"/>
        </w:rPr>
        <w:t>
      7) конкурсты өткізу күні мен орны;</w:t>
      </w:r>
    </w:p>
    <w:bookmarkEnd w:id="33"/>
    <w:bookmarkStart w:name="z42" w:id="34"/>
    <w:p>
      <w:pPr>
        <w:spacing w:after="0"/>
        <w:ind w:left="0"/>
        <w:jc w:val="both"/>
      </w:pPr>
      <w:r>
        <w:rPr>
          <w:rFonts w:ascii="Times New Roman"/>
          <w:b w:val="false"/>
          <w:i w:val="false"/>
          <w:color w:val="000000"/>
          <w:sz w:val="28"/>
        </w:rPr>
        <w:t>
      8) конкурсқа қатысуға өтінімдерді беру мерзімі және қабылдау орны;</w:t>
      </w:r>
    </w:p>
    <w:bookmarkEnd w:id="34"/>
    <w:bookmarkStart w:name="z43" w:id="35"/>
    <w:p>
      <w:pPr>
        <w:spacing w:after="0"/>
        <w:ind w:left="0"/>
        <w:jc w:val="both"/>
      </w:pPr>
      <w:r>
        <w:rPr>
          <w:rFonts w:ascii="Times New Roman"/>
          <w:b w:val="false"/>
          <w:i w:val="false"/>
          <w:color w:val="000000"/>
          <w:sz w:val="28"/>
        </w:rPr>
        <w:t xml:space="preserve">
      9) осы Қағидалардың </w:t>
      </w:r>
      <w:r>
        <w:rPr>
          <w:rFonts w:ascii="Times New Roman"/>
          <w:b w:val="false"/>
          <w:i w:val="false"/>
          <w:color w:val="000000"/>
          <w:sz w:val="28"/>
        </w:rPr>
        <w:t>1-қосымшасының</w:t>
      </w:r>
      <w:r>
        <w:rPr>
          <w:rFonts w:ascii="Times New Roman"/>
          <w:b w:val="false"/>
          <w:i w:val="false"/>
          <w:color w:val="000000"/>
          <w:sz w:val="28"/>
        </w:rPr>
        <w:t xml:space="preserve"> 8-тармағына сәйкес конкурсқа қатысу үшін қажетті құжаттар тізбесі;</w:t>
      </w:r>
    </w:p>
    <w:bookmarkEnd w:id="35"/>
    <w:bookmarkStart w:name="z44" w:id="36"/>
    <w:p>
      <w:pPr>
        <w:spacing w:after="0"/>
        <w:ind w:left="0"/>
        <w:jc w:val="both"/>
      </w:pPr>
      <w:r>
        <w:rPr>
          <w:rFonts w:ascii="Times New Roman"/>
          <w:b w:val="false"/>
          <w:i w:val="false"/>
          <w:color w:val="000000"/>
          <w:sz w:val="28"/>
        </w:rPr>
        <w:t>
      10) конкурстық комиссияның отырысына байқаушылардың қатысуына қатысты ақпарат;</w:t>
      </w:r>
    </w:p>
    <w:bookmarkEnd w:id="36"/>
    <w:bookmarkStart w:name="z45" w:id="37"/>
    <w:p>
      <w:pPr>
        <w:spacing w:after="0"/>
        <w:ind w:left="0"/>
        <w:jc w:val="both"/>
      </w:pPr>
      <w:r>
        <w:rPr>
          <w:rFonts w:ascii="Times New Roman"/>
          <w:b w:val="false"/>
          <w:i w:val="false"/>
          <w:color w:val="000000"/>
          <w:sz w:val="28"/>
        </w:rPr>
        <w:t>
      11) ақпаратты нақтылау үшін байланыс телефондары, электрондық мекенжайлары;</w:t>
      </w:r>
    </w:p>
    <w:bookmarkEnd w:id="37"/>
    <w:bookmarkStart w:name="z46" w:id="38"/>
    <w:p>
      <w:pPr>
        <w:spacing w:after="0"/>
        <w:ind w:left="0"/>
        <w:jc w:val="both"/>
      </w:pPr>
      <w:r>
        <w:rPr>
          <w:rFonts w:ascii="Times New Roman"/>
          <w:b w:val="false"/>
          <w:i w:val="false"/>
          <w:color w:val="000000"/>
          <w:sz w:val="28"/>
        </w:rPr>
        <w:t>
      12) уақытша бос лауазымға конкурс өткізу кезінде бірінші басшының уақытша бос лауазымының мерзімі.</w:t>
      </w:r>
    </w:p>
    <w:bookmarkEnd w:id="38"/>
    <w:bookmarkStart w:name="z47" w:id="39"/>
    <w:p>
      <w:pPr>
        <w:spacing w:after="0"/>
        <w:ind w:left="0"/>
        <w:jc w:val="both"/>
      </w:pPr>
      <w:r>
        <w:rPr>
          <w:rFonts w:ascii="Times New Roman"/>
          <w:b w:val="false"/>
          <w:i w:val="false"/>
          <w:color w:val="000000"/>
          <w:sz w:val="28"/>
        </w:rPr>
        <w:t>
      9. Конкурс жариялаған мемлекеттік орган бос лауазымға кандидаттарды іріктеу үшін конкурстық комиссия құрады.</w:t>
      </w:r>
    </w:p>
    <w:bookmarkEnd w:id="39"/>
    <w:bookmarkStart w:name="z48" w:id="40"/>
    <w:p>
      <w:pPr>
        <w:spacing w:after="0"/>
        <w:ind w:left="0"/>
        <w:jc w:val="both"/>
      </w:pPr>
      <w:r>
        <w:rPr>
          <w:rFonts w:ascii="Times New Roman"/>
          <w:b w:val="false"/>
          <w:i w:val="false"/>
          <w:color w:val="000000"/>
          <w:sz w:val="28"/>
        </w:rPr>
        <w:t>
      10. Облыстардың, республикалық маңызы бар қалалардың және астананың жергілікті атқарушы органдарының конкурстық комиссиясының құрамы кемінде жеті адамнан, оның ішінде комиссия мүшелерінің арасынан сайланған төрағадан тұрады. Конкурстық комиссияның құрамына облыстардың, республикалық маңызы бар қалалардың және астананың білім басқармасының, аудандық/қалалық білім бөлімдерінің өкілдері, педагогтің жоғары немесе бірінші біліктілік санаты және (немесе) педагог-сарапшының немесе педагог-зерттеушінің немесе педагог-шебердің біліктілік санаты бар әдістемелік кабинеттердің педагогтері, білім беру саласындағы азаматтық қоғамның, бұқаралық ақпарат құралдарының (БАҚ) өкілі, бір тәуелсіз сарапшы енгізіледі.</w:t>
      </w:r>
    </w:p>
    <w:bookmarkEnd w:id="40"/>
    <w:bookmarkStart w:name="z49" w:id="41"/>
    <w:p>
      <w:pPr>
        <w:spacing w:after="0"/>
        <w:ind w:left="0"/>
        <w:jc w:val="both"/>
      </w:pPr>
      <w:r>
        <w:rPr>
          <w:rFonts w:ascii="Times New Roman"/>
          <w:b w:val="false"/>
          <w:i w:val="false"/>
          <w:color w:val="000000"/>
          <w:sz w:val="28"/>
        </w:rPr>
        <w:t>
      11. Министрліктің конкурстық комиссиясының құрамы кемінде бес адамнан, оның ішінде комиссия мүшелерінің арасынан сайланған төрағадан тұрады. Конкурстық комиссияның құрамына уәкілетті органның, ведомствоның құрылымдық бөлімшелеріне, ведомстволық бағынысты ұйымдарына жетекшілік ететін өкілдер, білім беру саласындағы азаматтық қоғамның өкілі, бір тәуелсіз сарапшы енгізіледі.</w:t>
      </w:r>
    </w:p>
    <w:bookmarkEnd w:id="41"/>
    <w:bookmarkStart w:name="z50" w:id="42"/>
    <w:p>
      <w:pPr>
        <w:spacing w:after="0"/>
        <w:ind w:left="0"/>
        <w:jc w:val="both"/>
      </w:pPr>
      <w:r>
        <w:rPr>
          <w:rFonts w:ascii="Times New Roman"/>
          <w:b w:val="false"/>
          <w:i w:val="false"/>
          <w:color w:val="000000"/>
          <w:sz w:val="28"/>
        </w:rPr>
        <w:t>
      12. Тәуелсіз сарапшылар ретінде мемлекеттік органның, ведомствоның қызметкерлері болып табылмайтын тұлғалар, басқа мемлекеттік органдардың мемлекеттік қызметшілері, мәслихаттардың депутаттары қатыса алады.</w:t>
      </w:r>
    </w:p>
    <w:bookmarkEnd w:id="42"/>
    <w:bookmarkStart w:name="z51" w:id="43"/>
    <w:p>
      <w:pPr>
        <w:spacing w:after="0"/>
        <w:ind w:left="0"/>
        <w:jc w:val="both"/>
      </w:pPr>
      <w:r>
        <w:rPr>
          <w:rFonts w:ascii="Times New Roman"/>
          <w:b w:val="false"/>
          <w:i w:val="false"/>
          <w:color w:val="000000"/>
          <w:sz w:val="28"/>
        </w:rPr>
        <w:t>
      13. Конкурстық комиссия жұмысының ашықтылығы мен объективтілігін қамтамасыз ету үшін оның отырысына жасы он сегізден кем емес байқаушылар шақырылады.</w:t>
      </w:r>
    </w:p>
    <w:bookmarkEnd w:id="43"/>
    <w:bookmarkStart w:name="z52" w:id="44"/>
    <w:p>
      <w:pPr>
        <w:spacing w:after="0"/>
        <w:ind w:left="0"/>
        <w:jc w:val="both"/>
      </w:pPr>
      <w:r>
        <w:rPr>
          <w:rFonts w:ascii="Times New Roman"/>
          <w:b w:val="false"/>
          <w:i w:val="false"/>
          <w:color w:val="000000"/>
          <w:sz w:val="28"/>
        </w:rPr>
        <w:t>
      14. Байқаушылар әңгімелесу процесінде кандидаттарға сұрақтар қоймайды. Байқаушыларға конкурстық комиссияның жұмысына кедергі келтіретін іс-әрекеттер жасауға, кандидаттардың жеке басы деректеріне қатысты мәліметтерді жариялауға, кандидаттар қатысатын конкурс рәсімдерінде олардың техникалық жазба құралдарын пайдалануға жол берілмейді.</w:t>
      </w:r>
    </w:p>
    <w:bookmarkEnd w:id="44"/>
    <w:bookmarkStart w:name="z53" w:id="45"/>
    <w:p>
      <w:pPr>
        <w:spacing w:after="0"/>
        <w:ind w:left="0"/>
        <w:jc w:val="both"/>
      </w:pPr>
      <w:r>
        <w:rPr>
          <w:rFonts w:ascii="Times New Roman"/>
          <w:b w:val="false"/>
          <w:i w:val="false"/>
          <w:color w:val="000000"/>
          <w:sz w:val="28"/>
        </w:rPr>
        <w:t>
      15. Байқаушы ретінде конкурстық комиссияның отырысына қатысу үшін тұлға әңгімелесу басталғанға дейін екі сағаттан кешіктірмей қызметкерлерді басқару қызметін (кадр қызметін) хабардар етеді.</w:t>
      </w:r>
    </w:p>
    <w:bookmarkEnd w:id="45"/>
    <w:bookmarkStart w:name="z54" w:id="46"/>
    <w:p>
      <w:pPr>
        <w:spacing w:after="0"/>
        <w:ind w:left="0"/>
        <w:jc w:val="both"/>
      </w:pPr>
      <w:r>
        <w:rPr>
          <w:rFonts w:ascii="Times New Roman"/>
          <w:b w:val="false"/>
          <w:i w:val="false"/>
          <w:color w:val="000000"/>
          <w:sz w:val="28"/>
        </w:rPr>
        <w:t>
      16. Хабарлама конкурс өткізу туралы хабарландыруда көрсетілген телефон немесе электрондық пошта арқылы жүзеге асырылады.</w:t>
      </w:r>
    </w:p>
    <w:bookmarkEnd w:id="46"/>
    <w:bookmarkStart w:name="z55" w:id="47"/>
    <w:p>
      <w:pPr>
        <w:spacing w:after="0"/>
        <w:ind w:left="0"/>
        <w:jc w:val="both"/>
      </w:pPr>
      <w:r>
        <w:rPr>
          <w:rFonts w:ascii="Times New Roman"/>
          <w:b w:val="false"/>
          <w:i w:val="false"/>
          <w:color w:val="000000"/>
          <w:sz w:val="28"/>
        </w:rPr>
        <w:t xml:space="preserve">
      17. Конкурстық комиссияның хатшысы байқаушыларды әңгімелесу басталғанға дейін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нысан бойынша байқаушыға арналған жадынамамен таныстырады.</w:t>
      </w:r>
    </w:p>
    <w:bookmarkEnd w:id="47"/>
    <w:bookmarkStart w:name="z56" w:id="48"/>
    <w:p>
      <w:pPr>
        <w:spacing w:after="0"/>
        <w:ind w:left="0"/>
        <w:jc w:val="both"/>
      </w:pPr>
      <w:r>
        <w:rPr>
          <w:rFonts w:ascii="Times New Roman"/>
          <w:b w:val="false"/>
          <w:i w:val="false"/>
          <w:color w:val="000000"/>
          <w:sz w:val="28"/>
        </w:rPr>
        <w:t>
      18. Байқаушылар конкурс жариялаған мемлекеттік органның басшылығына конкурстық комиссияның жұмысы туралы өз пікірін жазбаша нысанда бере алады.</w:t>
      </w:r>
    </w:p>
    <w:bookmarkEnd w:id="48"/>
    <w:bookmarkStart w:name="z57" w:id="49"/>
    <w:p>
      <w:pPr>
        <w:spacing w:after="0"/>
        <w:ind w:left="0"/>
        <w:jc w:val="both"/>
      </w:pPr>
      <w:r>
        <w:rPr>
          <w:rFonts w:ascii="Times New Roman"/>
          <w:b w:val="false"/>
          <w:i w:val="false"/>
          <w:color w:val="000000"/>
          <w:sz w:val="28"/>
        </w:rPr>
        <w:t>
      19. Конкурстық комиссияның хатшысы конкурстық комиссияның отырыстарын ұйымдастырады, оның мүшесі болып табылмайды.</w:t>
      </w:r>
    </w:p>
    <w:bookmarkEnd w:id="49"/>
    <w:bookmarkStart w:name="z58" w:id="50"/>
    <w:p>
      <w:pPr>
        <w:spacing w:after="0"/>
        <w:ind w:left="0"/>
        <w:jc w:val="both"/>
      </w:pPr>
      <w:r>
        <w:rPr>
          <w:rFonts w:ascii="Times New Roman"/>
          <w:b w:val="false"/>
          <w:i w:val="false"/>
          <w:color w:val="000000"/>
          <w:sz w:val="28"/>
        </w:rPr>
        <w:t>
      20. Конкурстық комиссияның қатыспаған мүшелерін алмастыруға жол берілмейді.</w:t>
      </w:r>
    </w:p>
    <w:bookmarkEnd w:id="50"/>
    <w:bookmarkStart w:name="z59" w:id="51"/>
    <w:p>
      <w:pPr>
        <w:spacing w:after="0"/>
        <w:ind w:left="0"/>
        <w:jc w:val="both"/>
      </w:pPr>
      <w:r>
        <w:rPr>
          <w:rFonts w:ascii="Times New Roman"/>
          <w:b w:val="false"/>
          <w:i w:val="false"/>
          <w:color w:val="000000"/>
          <w:sz w:val="28"/>
        </w:rPr>
        <w:t>
      21. Конкурстық комиссияның қызметінде мүдделер қақтығысы туындаған жағдайда конкурстық комиссияның құрамы қайта қаралады.</w:t>
      </w:r>
    </w:p>
    <w:bookmarkEnd w:id="51"/>
    <w:bookmarkStart w:name="z60" w:id="52"/>
    <w:p>
      <w:pPr>
        <w:spacing w:after="0"/>
        <w:ind w:left="0"/>
        <w:jc w:val="both"/>
      </w:pPr>
      <w:r>
        <w:rPr>
          <w:rFonts w:ascii="Times New Roman"/>
          <w:b w:val="false"/>
          <w:i w:val="false"/>
          <w:color w:val="000000"/>
          <w:sz w:val="28"/>
        </w:rPr>
        <w:t>
      22. Комиссияның әрбір отырысы төраға, отырысқа қатысқан комиссия мүшелері және хатшы қол қойған хаттамамен ресімделеді.</w:t>
      </w:r>
    </w:p>
    <w:bookmarkEnd w:id="52"/>
    <w:bookmarkStart w:name="z61" w:id="53"/>
    <w:p>
      <w:pPr>
        <w:spacing w:after="0"/>
        <w:ind w:left="0"/>
        <w:jc w:val="both"/>
      </w:pPr>
      <w:r>
        <w:rPr>
          <w:rFonts w:ascii="Times New Roman"/>
          <w:b w:val="false"/>
          <w:i w:val="false"/>
          <w:color w:val="000000"/>
          <w:sz w:val="28"/>
        </w:rPr>
        <w:t>
      23. Комиссияның отырысы, егер оған комиссияның жалпы құрамының кемінде үштен екісі қатысса, өтті деп, ал оның шешімі заңды деп есептеледі.</w:t>
      </w:r>
    </w:p>
    <w:bookmarkEnd w:id="53"/>
    <w:bookmarkStart w:name="z62" w:id="54"/>
    <w:p>
      <w:pPr>
        <w:spacing w:after="0"/>
        <w:ind w:left="0"/>
        <w:jc w:val="both"/>
      </w:pPr>
      <w:r>
        <w:rPr>
          <w:rFonts w:ascii="Times New Roman"/>
          <w:b w:val="false"/>
          <w:i w:val="false"/>
          <w:color w:val="000000"/>
          <w:sz w:val="28"/>
        </w:rPr>
        <w:t>
      24. Конкурстық комиссияның шешімі ашық дауыс беру жолымен жай көпшілік дауыспен қабылданады. Дауыстар тең болған жағдайда төрағаның дауысы шешуші болып табылады.</w:t>
      </w:r>
    </w:p>
    <w:bookmarkEnd w:id="54"/>
    <w:bookmarkStart w:name="z63" w:id="55"/>
    <w:p>
      <w:pPr>
        <w:spacing w:after="0"/>
        <w:ind w:left="0"/>
        <w:jc w:val="both"/>
      </w:pPr>
      <w:r>
        <w:rPr>
          <w:rFonts w:ascii="Times New Roman"/>
          <w:b w:val="false"/>
          <w:i w:val="false"/>
          <w:color w:val="000000"/>
          <w:sz w:val="28"/>
        </w:rPr>
        <w:t>
      25. Конкурстық комиссияның отырыстары аудио-бейне жазбамен сүйемелденеді. Аудио-бейнеазбалар бірінші отырыс өткізілген күннен бастап бір жыл бойы білім беру ұйымдарында сақталады.</w:t>
      </w:r>
    </w:p>
    <w:bookmarkEnd w:id="55"/>
    <w:bookmarkStart w:name="z64" w:id="56"/>
    <w:p>
      <w:pPr>
        <w:spacing w:after="0"/>
        <w:ind w:left="0"/>
        <w:jc w:val="both"/>
      </w:pPr>
      <w:r>
        <w:rPr>
          <w:rFonts w:ascii="Times New Roman"/>
          <w:b w:val="false"/>
          <w:i w:val="false"/>
          <w:color w:val="000000"/>
          <w:sz w:val="28"/>
        </w:rPr>
        <w:t>
      26. Педагогтердің үлгілік біліктілік сипаттамасымен бекітілген біліктілік талаптарына сәйкестігіне кандидаттардың құжаттарын қарауды конкурс жариялаған мемлекеттік органның персоналды басқару қызметі (кадр қызметі) құжаттарды қабылдау аяқталғаннан бастап үш жұмыс күні ішінде жүзеге асырады.</w:t>
      </w:r>
    </w:p>
    <w:bookmarkEnd w:id="56"/>
    <w:bookmarkStart w:name="z65" w:id="57"/>
    <w:p>
      <w:pPr>
        <w:spacing w:after="0"/>
        <w:ind w:left="0"/>
        <w:jc w:val="both"/>
      </w:pPr>
      <w:r>
        <w:rPr>
          <w:rFonts w:ascii="Times New Roman"/>
          <w:b w:val="false"/>
          <w:i w:val="false"/>
          <w:color w:val="000000"/>
          <w:sz w:val="28"/>
        </w:rPr>
        <w:t xml:space="preserve">
      27. Соттылығы болған немесе бар, қылмыстық қудалауға ұшыраған немесе ұшыраушы (Қазақстан Республикасының Қылмыстық-процестік кодексінің </w:t>
      </w:r>
      <w:r>
        <w:rPr>
          <w:rFonts w:ascii="Times New Roman"/>
          <w:b w:val="false"/>
          <w:i w:val="false"/>
          <w:color w:val="000000"/>
          <w:sz w:val="28"/>
        </w:rPr>
        <w:t>35-бабының</w:t>
      </w:r>
      <w:r>
        <w:rPr>
          <w:rFonts w:ascii="Times New Roman"/>
          <w:b w:val="false"/>
          <w:i w:val="false"/>
          <w:color w:val="000000"/>
          <w:sz w:val="28"/>
        </w:rPr>
        <w:t xml:space="preserve"> 1) және 2) тармақшаларының негізінде қылмыстық қудалаушылығы тоқтатылған тұлғалардан басқа), бұрын сыбайлас жемқорлық қылмыстар және/немесе қылмыстық құқық бұзушылықтар жасаған тұлғаларды жұмысқа қабылдауды болдырмау мақсатында: адам өлтіру, денсаулыққа қасақана зиян келтіру, халықтың денсаулығына және имандылыққа, жыныстық қолсұғылмаушылыққа қарсы, экстремистік немесе террористік қылмыстар, адам саудасы, білім басқармасы органының кадр қызметі кандидаттың құжаттарын қабылдағаннан кейін үш жұмыс күні ішінде саласы сәйкес келетін уәкілетті органға сыбайлас жемқорлық қылмыс және құқық бұзушылық жасағаны туралы мәліметтердің болуы не болмауы туралы құқықтық статистика және арнайы есепке алу жөніндегі уәкілетті органға немесе оның аумақтық бөлімшелері, сондай-ақ педагогикалық әдептің бұзылуы туралы қосымша сұрау салу Қазақстан Республикасының Білім және ғылым министрлігі Білім және ғылым саласындағы сапаны қамтамасыз ету комитетіне жолданады.</w:t>
      </w:r>
    </w:p>
    <w:bookmarkEnd w:id="57"/>
    <w:bookmarkStart w:name="z66" w:id="58"/>
    <w:p>
      <w:pPr>
        <w:spacing w:after="0"/>
        <w:ind w:left="0"/>
        <w:jc w:val="both"/>
      </w:pPr>
      <w:r>
        <w:rPr>
          <w:rFonts w:ascii="Times New Roman"/>
          <w:b w:val="false"/>
          <w:i w:val="false"/>
          <w:color w:val="000000"/>
          <w:sz w:val="28"/>
        </w:rPr>
        <w:t>
      28. Кандидаттардың құжаттарын Педагогтердің үлгілік біліктілік сипаттамаларымен бекітілген біліктілік талаптарына сәйкестігіне қарау нәтижелері бойынша мемлекеттік органның, конкурс жариялаған уәкілетті орган ведомствосының персоналды басқару қызметі (кадр қызметі) тестілеуден өту туралы анықтамасы бар кандидаттарды қоспағанда, кандидаттарды тестілеуден өту үшін жібереді.</w:t>
      </w:r>
    </w:p>
    <w:bookmarkEnd w:id="58"/>
    <w:bookmarkStart w:name="z67" w:id="59"/>
    <w:p>
      <w:pPr>
        <w:spacing w:after="0"/>
        <w:ind w:left="0"/>
        <w:jc w:val="left"/>
      </w:pPr>
      <w:r>
        <w:rPr>
          <w:rFonts w:ascii="Times New Roman"/>
          <w:b/>
          <w:i w:val="false"/>
          <w:color w:val="000000"/>
        </w:rPr>
        <w:t xml:space="preserve"> 2-параграф. Мемлекеттік қызметті көрсету тәртібі</w:t>
      </w:r>
    </w:p>
    <w:bookmarkEnd w:id="59"/>
    <w:bookmarkStart w:name="z68" w:id="60"/>
    <w:p>
      <w:pPr>
        <w:spacing w:after="0"/>
        <w:ind w:left="0"/>
        <w:jc w:val="both"/>
      </w:pPr>
      <w:r>
        <w:rPr>
          <w:rFonts w:ascii="Times New Roman"/>
          <w:b w:val="false"/>
          <w:i w:val="false"/>
          <w:color w:val="000000"/>
          <w:sz w:val="28"/>
        </w:rPr>
        <w:t xml:space="preserve">
      29. "Мемлекеттік білім беру ұйымдарының бірінші басшыларын тағайындау конкурсына қатысу үшін құжаттар қабылдау" мемлекеттік қызметті Қазақстан Республикасы Білім және ғылым министрлігі және (немесе) облыстардың, Нұр-Сұлтан, Алматы, Шымкент қалаларының білім басқармалары, аудандардың (облыстық маңызы бар қалалардың) білім бөлімдері (бұдан әрі – көрсетілетін қызметті беруші) мемлекеттік қызмет көрсету стандартына сәйкес,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көрсетеді.</w:t>
      </w:r>
    </w:p>
    <w:bookmarkEnd w:id="60"/>
    <w:bookmarkStart w:name="z69" w:id="61"/>
    <w:p>
      <w:pPr>
        <w:spacing w:after="0"/>
        <w:ind w:left="0"/>
        <w:jc w:val="both"/>
      </w:pPr>
      <w:r>
        <w:rPr>
          <w:rFonts w:ascii="Times New Roman"/>
          <w:b w:val="false"/>
          <w:i w:val="false"/>
          <w:color w:val="000000"/>
          <w:sz w:val="28"/>
        </w:rPr>
        <w:t>
      30. Көрсетілетін қызметті беруші хабарландыру жарияланған күннен бастап жеті жұмыс күні ішінде конкурсқа қатысу үшін құжаттарды қабылдайды.</w:t>
      </w:r>
    </w:p>
    <w:bookmarkEnd w:id="61"/>
    <w:bookmarkStart w:name="z70" w:id="62"/>
    <w:p>
      <w:pPr>
        <w:spacing w:after="0"/>
        <w:ind w:left="0"/>
        <w:jc w:val="both"/>
      </w:pPr>
      <w:r>
        <w:rPr>
          <w:rFonts w:ascii="Times New Roman"/>
          <w:b w:val="false"/>
          <w:i w:val="false"/>
          <w:color w:val="000000"/>
          <w:sz w:val="28"/>
        </w:rPr>
        <w:t xml:space="preserve">
      31. Бірінші басшылар лауазымына орналасуға үміткер жеке тұлға (бұдан әрі – кандидаттар) осы Қағидаларға </w:t>
      </w:r>
      <w:r>
        <w:rPr>
          <w:rFonts w:ascii="Times New Roman"/>
          <w:b w:val="false"/>
          <w:i w:val="false"/>
          <w:color w:val="000000"/>
          <w:sz w:val="28"/>
        </w:rPr>
        <w:t>1-қосымшаның</w:t>
      </w:r>
      <w:r>
        <w:rPr>
          <w:rFonts w:ascii="Times New Roman"/>
          <w:b w:val="false"/>
          <w:i w:val="false"/>
          <w:color w:val="000000"/>
          <w:sz w:val="28"/>
        </w:rPr>
        <w:t xml:space="preserve"> 8-тармағына сәйкес Мемлекеттік корпорацияға және (немесе) көрсетілетін қызметті берушінің кеңсесіне және (немесе) "электрондық үкімет" веб-порталына (бұдан әрі – портал) өтініш пен құжаттар береді.</w:t>
      </w:r>
    </w:p>
    <w:bookmarkEnd w:id="62"/>
    <w:bookmarkStart w:name="z71" w:id="63"/>
    <w:p>
      <w:pPr>
        <w:spacing w:after="0"/>
        <w:ind w:left="0"/>
        <w:jc w:val="both"/>
      </w:pPr>
      <w:r>
        <w:rPr>
          <w:rFonts w:ascii="Times New Roman"/>
          <w:b w:val="false"/>
          <w:i w:val="false"/>
          <w:color w:val="000000"/>
          <w:sz w:val="28"/>
        </w:rPr>
        <w:t>
      32. Мемлекеттік қызметті көрсетуден бас тарту туралы дәлелді жауап өтініш қабылданған күннен бастап бір жұмыс күні ішінде ұсынылады.</w:t>
      </w:r>
    </w:p>
    <w:bookmarkEnd w:id="63"/>
    <w:bookmarkStart w:name="z72" w:id="64"/>
    <w:p>
      <w:pPr>
        <w:spacing w:after="0"/>
        <w:ind w:left="0"/>
        <w:jc w:val="both"/>
      </w:pPr>
      <w:r>
        <w:rPr>
          <w:rFonts w:ascii="Times New Roman"/>
          <w:b w:val="false"/>
          <w:i w:val="false"/>
          <w:color w:val="000000"/>
          <w:sz w:val="28"/>
        </w:rPr>
        <w:t>
      33. Портал арқылы жүгінген кезде көрсетілетін қызметті алушының "жеке кабинетіне" бір жұмыс күні ішінде көрсетілетін қызметті берушінің уәкілетті адамының электрондық цифрлық қолтаңбасы (бұдан әрі - ЭЦҚ) қойылған электрондық құжат нысанындағы құжаттардың қабылданғаны туралы хабарлама не өтінімді одан әрі қарау туралы дәлелді бас тарту келіп түседі.</w:t>
      </w:r>
    </w:p>
    <w:bookmarkEnd w:id="64"/>
    <w:bookmarkStart w:name="z73" w:id="65"/>
    <w:p>
      <w:pPr>
        <w:spacing w:after="0"/>
        <w:ind w:left="0"/>
        <w:jc w:val="both"/>
      </w:pPr>
      <w:r>
        <w:rPr>
          <w:rFonts w:ascii="Times New Roman"/>
          <w:b w:val="false"/>
          <w:i w:val="false"/>
          <w:color w:val="000000"/>
          <w:sz w:val="28"/>
        </w:rPr>
        <w:t xml:space="preserve">
      34. Мемлекеттік қызметті алуға құжаттарды қабылдау кезінде көрсетілетін қызметті беруші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нысан бойынша өтінішті және тиісті құжаттарды қабылдағаны туралы қолхат не мемлекеттік қызметті көрсетуден дәлелді бас тарту береді.</w:t>
      </w:r>
    </w:p>
    <w:bookmarkEnd w:id="65"/>
    <w:bookmarkStart w:name="z74" w:id="66"/>
    <w:p>
      <w:pPr>
        <w:spacing w:after="0"/>
        <w:ind w:left="0"/>
        <w:jc w:val="both"/>
      </w:pPr>
      <w:r>
        <w:rPr>
          <w:rFonts w:ascii="Times New Roman"/>
          <w:b w:val="false"/>
          <w:i w:val="false"/>
          <w:color w:val="000000"/>
          <w:sz w:val="28"/>
        </w:rPr>
        <w:t>
      35. Мемлекеттік корпорация арқылы жүгінген кезде көрсетілетін қызметті алушыға құжаттардың қабылданғаны туралы қолхат беріледі.</w:t>
      </w:r>
    </w:p>
    <w:bookmarkEnd w:id="66"/>
    <w:bookmarkStart w:name="z75" w:id="67"/>
    <w:p>
      <w:pPr>
        <w:spacing w:after="0"/>
        <w:ind w:left="0"/>
        <w:jc w:val="both"/>
      </w:pPr>
      <w:r>
        <w:rPr>
          <w:rFonts w:ascii="Times New Roman"/>
          <w:b w:val="false"/>
          <w:i w:val="false"/>
          <w:color w:val="000000"/>
          <w:sz w:val="28"/>
        </w:rPr>
        <w:t>
      36. Қалыптастырылған өтініштерді (құжаттар топтамасымен бірге) Мемлекеттік корпорация көрсетілетін қызметті алушыдан құжаттарды алған күннен бастап бір жұмыс күні ішінде көрсетілетін қызметті берушіге жібереді.</w:t>
      </w:r>
    </w:p>
    <w:bookmarkEnd w:id="67"/>
    <w:bookmarkStart w:name="z76" w:id="68"/>
    <w:p>
      <w:pPr>
        <w:spacing w:after="0"/>
        <w:ind w:left="0"/>
        <w:jc w:val="both"/>
      </w:pPr>
      <w:r>
        <w:rPr>
          <w:rFonts w:ascii="Times New Roman"/>
          <w:b w:val="false"/>
          <w:i w:val="false"/>
          <w:color w:val="000000"/>
          <w:sz w:val="28"/>
        </w:rPr>
        <w:t xml:space="preserve">
      37. Кандидат Мемлекеттік көрсетілетін қызмет стандартында көзделген құжаттардың толық топтамасын ұсынбаған және (немесе) қолданылу мерзімі өтіп кеткен құжаттарды ұсынған жағдайда, Мемлекеттік корпорация қызметкері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нысан бойынша құжаттарды қабылдаудан бас тарту туралы қолхат береді.</w:t>
      </w:r>
    </w:p>
    <w:bookmarkEnd w:id="68"/>
    <w:bookmarkStart w:name="z77" w:id="69"/>
    <w:p>
      <w:pPr>
        <w:spacing w:after="0"/>
        <w:ind w:left="0"/>
        <w:jc w:val="both"/>
      </w:pPr>
      <w:r>
        <w:rPr>
          <w:rFonts w:ascii="Times New Roman"/>
          <w:b w:val="false"/>
          <w:i w:val="false"/>
          <w:color w:val="000000"/>
          <w:sz w:val="28"/>
        </w:rPr>
        <w:t>
      38. Мемлекеттік корпорацияға жүгінген кезде құжаттарды қабылдау күні мемлекеттік қызмет көрсету мерзіміне кірмейді. Бұл ретте, көрсетілетін қызметті беруші мемлекеттік көрсетілетін қызметтің нәтижесін Мемлекеттік корпорацияға мемлекеттік көрсетілетін қызметтің мерзімі аяқталғанға дейін бір күн бұрын ұсынады.</w:t>
      </w:r>
    </w:p>
    <w:bookmarkEnd w:id="69"/>
    <w:bookmarkStart w:name="z78" w:id="70"/>
    <w:p>
      <w:pPr>
        <w:spacing w:after="0"/>
        <w:ind w:left="0"/>
        <w:jc w:val="both"/>
      </w:pPr>
      <w:r>
        <w:rPr>
          <w:rFonts w:ascii="Times New Roman"/>
          <w:b w:val="false"/>
          <w:i w:val="false"/>
          <w:color w:val="000000"/>
          <w:sz w:val="28"/>
        </w:rPr>
        <w:t xml:space="preserve">
      39. Көрсетілетін қызметті беруші "Мемлекеттік көрсетілетін қызметтер туралы" Қазақстан Республикасы Заңының (бұдан әрі – Заң)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тармақшасында белгіленген тәртіппен мемлекеттік қызмет көрсету сатысы туралы мәліметтерді Мемлекеттік қызметтер көрсету мониторингінің ақпараттық жүйесіне енгізуді қамтамасыз етеді.</w:t>
      </w:r>
    </w:p>
    <w:bookmarkEnd w:id="70"/>
    <w:bookmarkStart w:name="z79" w:id="71"/>
    <w:p>
      <w:pPr>
        <w:spacing w:after="0"/>
        <w:ind w:left="0"/>
        <w:jc w:val="both"/>
      </w:pPr>
      <w:r>
        <w:rPr>
          <w:rFonts w:ascii="Times New Roman"/>
          <w:b w:val="false"/>
          <w:i w:val="false"/>
          <w:color w:val="000000"/>
          <w:sz w:val="28"/>
        </w:rPr>
        <w:t>
      40. Мемлекеттік қызметті көрсету мәселелері жөніндегі шағымды қарауды жоғары тұрған әкімшілік орган, лауазымды адам, мемлекеттік қызмет көрсету сапасын бағалау мен бақылау жөніндегі уәкілетті орган (бұдан әрі - шағымды қарайтын орган) жүргізеді.</w:t>
      </w:r>
    </w:p>
    <w:bookmarkEnd w:id="71"/>
    <w:bookmarkStart w:name="z80" w:id="72"/>
    <w:p>
      <w:pPr>
        <w:spacing w:after="0"/>
        <w:ind w:left="0"/>
        <w:jc w:val="both"/>
      </w:pPr>
      <w:r>
        <w:rPr>
          <w:rFonts w:ascii="Times New Roman"/>
          <w:b w:val="false"/>
          <w:i w:val="false"/>
          <w:color w:val="000000"/>
          <w:sz w:val="28"/>
        </w:rPr>
        <w:t>
      41. Шағым көрсетілетін қызмет берушіге және (немесе) лауазымды адамның шешіміне, әрекетіне (әрекетсіздігіне) жасалады.</w:t>
      </w:r>
    </w:p>
    <w:bookmarkEnd w:id="72"/>
    <w:bookmarkStart w:name="z81" w:id="73"/>
    <w:p>
      <w:pPr>
        <w:spacing w:after="0"/>
        <w:ind w:left="0"/>
        <w:jc w:val="both"/>
      </w:pPr>
      <w:r>
        <w:rPr>
          <w:rFonts w:ascii="Times New Roman"/>
          <w:b w:val="false"/>
          <w:i w:val="false"/>
          <w:color w:val="000000"/>
          <w:sz w:val="28"/>
        </w:rPr>
        <w:t>
      42. Көрсетілетін қызметті беруші, шешіміне, әрекетіне (әрекетсіздігіне) шағым жасалатын лауазымды адам шағым келіп түскен күннен бастап үш жұмыс күннен кешіктірмей оны және әкімшілік істі шағымды қарайтын органға жібереді.</w:t>
      </w:r>
    </w:p>
    <w:bookmarkEnd w:id="73"/>
    <w:bookmarkStart w:name="z82" w:id="74"/>
    <w:p>
      <w:pPr>
        <w:spacing w:after="0"/>
        <w:ind w:left="0"/>
        <w:jc w:val="both"/>
      </w:pPr>
      <w:r>
        <w:rPr>
          <w:rFonts w:ascii="Times New Roman"/>
          <w:b w:val="false"/>
          <w:i w:val="false"/>
          <w:color w:val="000000"/>
          <w:sz w:val="28"/>
        </w:rPr>
        <w:t>
      43. Көрсетілетін қызметті беруші, шешіміне, әрекетіне (әрекетсіздігіне) шағым жасалатын лауазымды адам егер ол үш жұмыс күні ішінде шағымда көрсетілген талаптарға толық жауап беретін шешім не өзге де әкімшілік шара қабылдаса шағымды қарайтын органға шағымды жібермеуге құқылы.</w:t>
      </w:r>
    </w:p>
    <w:bookmarkEnd w:id="74"/>
    <w:bookmarkStart w:name="z83" w:id="75"/>
    <w:p>
      <w:pPr>
        <w:spacing w:after="0"/>
        <w:ind w:left="0"/>
        <w:jc w:val="both"/>
      </w:pPr>
      <w:r>
        <w:rPr>
          <w:rFonts w:ascii="Times New Roman"/>
          <w:b w:val="false"/>
          <w:i w:val="false"/>
          <w:color w:val="000000"/>
          <w:sz w:val="28"/>
        </w:rPr>
        <w:t xml:space="preserve">
      44. Көрсетілетін қызметті берушінің атына келіп түскен көрсетілетін қызметті алушының шағымы Заңның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ол тіркелген күннен бастап 5 (бес) жұмыс күні ішінде қаралуға жатады.</w:t>
      </w:r>
    </w:p>
    <w:bookmarkEnd w:id="75"/>
    <w:bookmarkStart w:name="z84" w:id="76"/>
    <w:p>
      <w:pPr>
        <w:spacing w:after="0"/>
        <w:ind w:left="0"/>
        <w:jc w:val="both"/>
      </w:pPr>
      <w:r>
        <w:rPr>
          <w:rFonts w:ascii="Times New Roman"/>
          <w:b w:val="false"/>
          <w:i w:val="false"/>
          <w:color w:val="000000"/>
          <w:sz w:val="28"/>
        </w:rPr>
        <w:t>
      45. Мемлекеттік көрсетілетін қызмет сапасын бағалау және бақылау жөніндегі уәкілетті органға келіп түскен көрсетілетін қызметті алушының шағымы ол тіркелген күннен бастап 15 (он бес) жұмыс күні ішінде қаралуға жатады.</w:t>
      </w:r>
    </w:p>
    <w:bookmarkEnd w:id="76"/>
    <w:bookmarkStart w:name="z85" w:id="77"/>
    <w:p>
      <w:pPr>
        <w:spacing w:after="0"/>
        <w:ind w:left="0"/>
        <w:jc w:val="both"/>
      </w:pPr>
      <w:r>
        <w:rPr>
          <w:rFonts w:ascii="Times New Roman"/>
          <w:b w:val="false"/>
          <w:i w:val="false"/>
          <w:color w:val="000000"/>
          <w:sz w:val="28"/>
        </w:rPr>
        <w:t xml:space="preserve">
      46. Егер Қазақстан Республикасының заңдарында басқаша қарастырылмаса, Қазақстан Республикасының Әкімшілік рәсімдік-процестік кодексінің 91-бабының </w:t>
      </w:r>
      <w:r>
        <w:rPr>
          <w:rFonts w:ascii="Times New Roman"/>
          <w:b w:val="false"/>
          <w:i w:val="false"/>
          <w:color w:val="000000"/>
          <w:sz w:val="28"/>
        </w:rPr>
        <w:t>5-тармағына</w:t>
      </w:r>
      <w:r>
        <w:rPr>
          <w:rFonts w:ascii="Times New Roman"/>
          <w:b w:val="false"/>
          <w:i w:val="false"/>
          <w:color w:val="000000"/>
          <w:sz w:val="28"/>
        </w:rPr>
        <w:t xml:space="preserve"> сәйкес әкімшілік (сотқа дейінгі) тәртіппен шағымданғаннан кейін сотқа шағымдануға рұқсат етіледі.</w:t>
      </w:r>
    </w:p>
    <w:bookmarkEnd w:id="77"/>
    <w:bookmarkStart w:name="z86" w:id="78"/>
    <w:p>
      <w:pPr>
        <w:spacing w:after="0"/>
        <w:ind w:left="0"/>
        <w:jc w:val="left"/>
      </w:pPr>
      <w:r>
        <w:rPr>
          <w:rFonts w:ascii="Times New Roman"/>
          <w:b/>
          <w:i w:val="false"/>
          <w:color w:val="000000"/>
        </w:rPr>
        <w:t xml:space="preserve"> 3-параграф. Тестілеуден өту тәртібі</w:t>
      </w:r>
    </w:p>
    <w:bookmarkEnd w:id="78"/>
    <w:bookmarkStart w:name="z87" w:id="79"/>
    <w:p>
      <w:pPr>
        <w:spacing w:after="0"/>
        <w:ind w:left="0"/>
        <w:jc w:val="both"/>
      </w:pPr>
      <w:r>
        <w:rPr>
          <w:rFonts w:ascii="Times New Roman"/>
          <w:b w:val="false"/>
          <w:i w:val="false"/>
          <w:color w:val="000000"/>
          <w:sz w:val="28"/>
        </w:rPr>
        <w:t>
      47. Кандидаттарды тестілеуді Қазақстан Республикасы Білім және ғылым министрлігінің "Ұлттық тестілеу орталығы" республикалық мемлекеттік қазыналық кәсіпорны (бұдан әрі – ҰТО) конкурс жариялаған мемлекеттік орган өкілдерінің және өзге де тартылған адамдардың қол жеткізуінсіз ұйымдастырады.</w:t>
      </w:r>
    </w:p>
    <w:bookmarkEnd w:id="79"/>
    <w:bookmarkStart w:name="z88" w:id="80"/>
    <w:p>
      <w:pPr>
        <w:spacing w:after="0"/>
        <w:ind w:left="0"/>
        <w:jc w:val="both"/>
      </w:pPr>
      <w:r>
        <w:rPr>
          <w:rFonts w:ascii="Times New Roman"/>
          <w:b w:val="false"/>
          <w:i w:val="false"/>
          <w:color w:val="000000"/>
          <w:sz w:val="28"/>
        </w:rPr>
        <w:t xml:space="preserve">
      48. Кандидат тестілеуден өту үшін осы Қағидаларға </w:t>
      </w:r>
      <w:r>
        <w:rPr>
          <w:rFonts w:ascii="Times New Roman"/>
          <w:b w:val="false"/>
          <w:i w:val="false"/>
          <w:color w:val="000000"/>
          <w:sz w:val="28"/>
        </w:rPr>
        <w:t>5-қосымшаға</w:t>
      </w:r>
      <w:r>
        <w:rPr>
          <w:rFonts w:ascii="Times New Roman"/>
          <w:b w:val="false"/>
          <w:i w:val="false"/>
          <w:color w:val="000000"/>
          <w:sz w:val="28"/>
        </w:rPr>
        <w:t xml:space="preserve"> сәйкес нысан бойынша ҰТО-ға өтініш жазады.</w:t>
      </w:r>
    </w:p>
    <w:bookmarkEnd w:id="80"/>
    <w:bookmarkStart w:name="z89" w:id="81"/>
    <w:p>
      <w:pPr>
        <w:spacing w:after="0"/>
        <w:ind w:left="0"/>
        <w:jc w:val="both"/>
      </w:pPr>
      <w:r>
        <w:rPr>
          <w:rFonts w:ascii="Times New Roman"/>
          <w:b w:val="false"/>
          <w:i w:val="false"/>
          <w:color w:val="000000"/>
          <w:sz w:val="28"/>
        </w:rPr>
        <w:t>
      49. Кандидаттарды тестілеу рәсіміне мемлекеттік орган өкілдері, сондай-ақ тестілеуді өткізу процесіне қатысы жоқ үшінші тұлғалар тарапынан араласуға жол берілмейді.</w:t>
      </w:r>
    </w:p>
    <w:bookmarkEnd w:id="81"/>
    <w:bookmarkStart w:name="z90" w:id="82"/>
    <w:p>
      <w:pPr>
        <w:spacing w:after="0"/>
        <w:ind w:left="0"/>
        <w:jc w:val="both"/>
      </w:pPr>
      <w:r>
        <w:rPr>
          <w:rFonts w:ascii="Times New Roman"/>
          <w:b w:val="false"/>
          <w:i w:val="false"/>
          <w:color w:val="000000"/>
          <w:sz w:val="28"/>
        </w:rPr>
        <w:t>
      50. Тестілеуді өткізу кезінде қоғамдық ұйымдардың, білім беру саласындағы уәкілетті органның білім беру саласындағы сапаны қамтамасыз ету жөніндегі аумақтық департаментінің өкілдері қатарынан тәуелсіз байқаушы тартылады.</w:t>
      </w:r>
    </w:p>
    <w:bookmarkEnd w:id="82"/>
    <w:bookmarkStart w:name="z91" w:id="83"/>
    <w:p>
      <w:pPr>
        <w:spacing w:after="0"/>
        <w:ind w:left="0"/>
        <w:jc w:val="both"/>
      </w:pPr>
      <w:r>
        <w:rPr>
          <w:rFonts w:ascii="Times New Roman"/>
          <w:b w:val="false"/>
          <w:i w:val="false"/>
          <w:color w:val="000000"/>
          <w:sz w:val="28"/>
        </w:rPr>
        <w:t>
      51. Тестілеу электрондық форматта жүргізіледі.</w:t>
      </w:r>
    </w:p>
    <w:bookmarkEnd w:id="83"/>
    <w:bookmarkStart w:name="z92" w:id="84"/>
    <w:p>
      <w:pPr>
        <w:spacing w:after="0"/>
        <w:ind w:left="0"/>
        <w:jc w:val="both"/>
      </w:pPr>
      <w:r>
        <w:rPr>
          <w:rFonts w:ascii="Times New Roman"/>
          <w:b w:val="false"/>
          <w:i w:val="false"/>
          <w:color w:val="000000"/>
          <w:sz w:val="28"/>
        </w:rPr>
        <w:t xml:space="preserve">
      52. Персоналды басқару қызметі (кадр қызметі) осы Қағидаларға </w:t>
      </w:r>
      <w:r>
        <w:rPr>
          <w:rFonts w:ascii="Times New Roman"/>
          <w:b w:val="false"/>
          <w:i w:val="false"/>
          <w:color w:val="000000"/>
          <w:sz w:val="28"/>
        </w:rPr>
        <w:t>6-қосымшаға</w:t>
      </w:r>
      <w:r>
        <w:rPr>
          <w:rFonts w:ascii="Times New Roman"/>
          <w:b w:val="false"/>
          <w:i w:val="false"/>
          <w:color w:val="000000"/>
          <w:sz w:val="28"/>
        </w:rPr>
        <w:t xml:space="preserve"> сәйкес тестілеуге қатысатын адамдардың тізімін жасайды және тестілеу өткізу үшін ҰТО-ға жібереді.</w:t>
      </w:r>
    </w:p>
    <w:bookmarkEnd w:id="84"/>
    <w:bookmarkStart w:name="z93" w:id="85"/>
    <w:p>
      <w:pPr>
        <w:spacing w:after="0"/>
        <w:ind w:left="0"/>
        <w:jc w:val="both"/>
      </w:pPr>
      <w:r>
        <w:rPr>
          <w:rFonts w:ascii="Times New Roman"/>
          <w:b w:val="false"/>
          <w:i w:val="false"/>
          <w:color w:val="000000"/>
          <w:sz w:val="28"/>
        </w:rPr>
        <w:t>
      53. Ашықтықты және құпиялылықты қамтамасыз ету мақсатында тестілеуді өткізу орны бейне-аудио тіркеу камераларымен жабдықталады.</w:t>
      </w:r>
    </w:p>
    <w:bookmarkEnd w:id="85"/>
    <w:bookmarkStart w:name="z94" w:id="86"/>
    <w:p>
      <w:pPr>
        <w:spacing w:after="0"/>
        <w:ind w:left="0"/>
        <w:jc w:val="both"/>
      </w:pPr>
      <w:r>
        <w:rPr>
          <w:rFonts w:ascii="Times New Roman"/>
          <w:b w:val="false"/>
          <w:i w:val="false"/>
          <w:color w:val="000000"/>
          <w:sz w:val="28"/>
        </w:rPr>
        <w:t>
      54. Кандидат тестілеуді өткізу пунктінің ғимаратына кірген кезде жеке басын куәландыратын құжат және рұқсаттама негізінде оның жеке басын сәйкестендіру жүргізіледі.</w:t>
      </w:r>
    </w:p>
    <w:bookmarkEnd w:id="86"/>
    <w:bookmarkStart w:name="z95" w:id="87"/>
    <w:p>
      <w:pPr>
        <w:spacing w:after="0"/>
        <w:ind w:left="0"/>
        <w:jc w:val="both"/>
      </w:pPr>
      <w:r>
        <w:rPr>
          <w:rFonts w:ascii="Times New Roman"/>
          <w:b w:val="false"/>
          <w:i w:val="false"/>
          <w:color w:val="000000"/>
          <w:sz w:val="28"/>
        </w:rPr>
        <w:t>
      55. Тестілеу басталмас бұрын жауапты адам кандидаттарға тестілеу кезіндегі кандидаттарға арналған мінез-құлық ережелерін түсіндіреді.</w:t>
      </w:r>
    </w:p>
    <w:bookmarkEnd w:id="87"/>
    <w:bookmarkStart w:name="z96" w:id="88"/>
    <w:p>
      <w:pPr>
        <w:spacing w:after="0"/>
        <w:ind w:left="0"/>
        <w:jc w:val="both"/>
      </w:pPr>
      <w:r>
        <w:rPr>
          <w:rFonts w:ascii="Times New Roman"/>
          <w:b w:val="false"/>
          <w:i w:val="false"/>
          <w:color w:val="000000"/>
          <w:sz w:val="28"/>
        </w:rPr>
        <w:t xml:space="preserve">
      56. Кандидаттар Қазақстан Республикасының Конституциясын, Қазақстан Республикасының Еңбек </w:t>
      </w:r>
      <w:r>
        <w:rPr>
          <w:rFonts w:ascii="Times New Roman"/>
          <w:b w:val="false"/>
          <w:i w:val="false"/>
          <w:color w:val="000000"/>
          <w:sz w:val="28"/>
        </w:rPr>
        <w:t>кодексін</w:t>
      </w:r>
      <w:r>
        <w:rPr>
          <w:rFonts w:ascii="Times New Roman"/>
          <w:b w:val="false"/>
          <w:i w:val="false"/>
          <w:color w:val="000000"/>
          <w:sz w:val="28"/>
        </w:rPr>
        <w:t xml:space="preserve">, "Білім туралы" Қазақстан Республикасының </w:t>
      </w:r>
      <w:r>
        <w:rPr>
          <w:rFonts w:ascii="Times New Roman"/>
          <w:b w:val="false"/>
          <w:i w:val="false"/>
          <w:color w:val="000000"/>
          <w:sz w:val="28"/>
        </w:rPr>
        <w:t>Заңын</w:t>
      </w:r>
      <w:r>
        <w:rPr>
          <w:rFonts w:ascii="Times New Roman"/>
          <w:b w:val="false"/>
          <w:i w:val="false"/>
          <w:color w:val="000000"/>
          <w:sz w:val="28"/>
        </w:rPr>
        <w:t xml:space="preserve">, "Сыбайлас жемқорлыққа қарсы іс-қимыл туралы" Қазақстан Республикасының </w:t>
      </w:r>
      <w:r>
        <w:rPr>
          <w:rFonts w:ascii="Times New Roman"/>
          <w:b w:val="false"/>
          <w:i w:val="false"/>
          <w:color w:val="000000"/>
          <w:sz w:val="28"/>
        </w:rPr>
        <w:t>Заңын</w:t>
      </w:r>
      <w:r>
        <w:rPr>
          <w:rFonts w:ascii="Times New Roman"/>
          <w:b w:val="false"/>
          <w:i w:val="false"/>
          <w:color w:val="000000"/>
          <w:sz w:val="28"/>
        </w:rPr>
        <w:t xml:space="preserve">, "Педагог мәртебесі туралы" Қазақстан Республикасының </w:t>
      </w:r>
      <w:r>
        <w:rPr>
          <w:rFonts w:ascii="Times New Roman"/>
          <w:b w:val="false"/>
          <w:i w:val="false"/>
          <w:color w:val="000000"/>
          <w:sz w:val="28"/>
        </w:rPr>
        <w:t>Заңын</w:t>
      </w:r>
      <w:r>
        <w:rPr>
          <w:rFonts w:ascii="Times New Roman"/>
          <w:b w:val="false"/>
          <w:i w:val="false"/>
          <w:color w:val="000000"/>
          <w:sz w:val="28"/>
        </w:rPr>
        <w:t xml:space="preserve"> білуге арналған тестілеуден, "Басқарушылық құзыреттер", педагогика және психология бағытты бойынша тестілеуден өтеді.</w:t>
      </w:r>
    </w:p>
    <w:bookmarkEnd w:id="88"/>
    <w:bookmarkStart w:name="z97" w:id="89"/>
    <w:p>
      <w:pPr>
        <w:spacing w:after="0"/>
        <w:ind w:left="0"/>
        <w:jc w:val="both"/>
      </w:pPr>
      <w:r>
        <w:rPr>
          <w:rFonts w:ascii="Times New Roman"/>
          <w:b w:val="false"/>
          <w:i w:val="false"/>
          <w:color w:val="000000"/>
          <w:sz w:val="28"/>
        </w:rPr>
        <w:t>
      57. Тестілеу 100 сұрақтан тұрады:</w:t>
      </w:r>
    </w:p>
    <w:bookmarkEnd w:id="89"/>
    <w:p>
      <w:pPr>
        <w:spacing w:after="0"/>
        <w:ind w:left="0"/>
        <w:jc w:val="both"/>
      </w:pPr>
      <w:r>
        <w:rPr>
          <w:rFonts w:ascii="Times New Roman"/>
          <w:b w:val="false"/>
          <w:i w:val="false"/>
          <w:color w:val="000000"/>
          <w:sz w:val="28"/>
        </w:rPr>
        <w:t>
      заңнаманы білуі бойынша – 75 сұрақ;</w:t>
      </w:r>
    </w:p>
    <w:p>
      <w:pPr>
        <w:spacing w:after="0"/>
        <w:ind w:left="0"/>
        <w:jc w:val="both"/>
      </w:pPr>
      <w:r>
        <w:rPr>
          <w:rFonts w:ascii="Times New Roman"/>
          <w:b w:val="false"/>
          <w:i w:val="false"/>
          <w:color w:val="000000"/>
          <w:sz w:val="28"/>
        </w:rPr>
        <w:t>
      "Басқарушылық құзыретіліктер" бағыты бойынша – 15 сұрақ;</w:t>
      </w:r>
    </w:p>
    <w:p>
      <w:pPr>
        <w:spacing w:after="0"/>
        <w:ind w:left="0"/>
        <w:jc w:val="both"/>
      </w:pPr>
      <w:r>
        <w:rPr>
          <w:rFonts w:ascii="Times New Roman"/>
          <w:b w:val="false"/>
          <w:i w:val="false"/>
          <w:color w:val="000000"/>
          <w:sz w:val="28"/>
        </w:rPr>
        <w:t>
      педагогика және психология негіздері бойынша – 10 сұрақ.</w:t>
      </w:r>
    </w:p>
    <w:bookmarkStart w:name="z98" w:id="90"/>
    <w:p>
      <w:pPr>
        <w:spacing w:after="0"/>
        <w:ind w:left="0"/>
        <w:jc w:val="both"/>
      </w:pPr>
      <w:r>
        <w:rPr>
          <w:rFonts w:ascii="Times New Roman"/>
          <w:b w:val="false"/>
          <w:i w:val="false"/>
          <w:color w:val="000000"/>
          <w:sz w:val="28"/>
        </w:rPr>
        <w:t>
      58. Тестілеуден өту үшін шекті деңгей әрбір бағыт бойынша 70%-ды құрайды.</w:t>
      </w:r>
    </w:p>
    <w:bookmarkEnd w:id="90"/>
    <w:bookmarkStart w:name="z99" w:id="91"/>
    <w:p>
      <w:pPr>
        <w:spacing w:after="0"/>
        <w:ind w:left="0"/>
        <w:jc w:val="both"/>
      </w:pPr>
      <w:r>
        <w:rPr>
          <w:rFonts w:ascii="Times New Roman"/>
          <w:b w:val="false"/>
          <w:i w:val="false"/>
          <w:color w:val="000000"/>
          <w:sz w:val="28"/>
        </w:rPr>
        <w:t>
      59. Тестілеуге 180 минут беріледі. Тестілеуге бөлінген уақыт аяқталғаннан кейін бағдарламалық қамтамасыз ету автоматты түрде жабылады.</w:t>
      </w:r>
    </w:p>
    <w:bookmarkEnd w:id="91"/>
    <w:bookmarkStart w:name="z100" w:id="92"/>
    <w:p>
      <w:pPr>
        <w:spacing w:after="0"/>
        <w:ind w:left="0"/>
        <w:jc w:val="both"/>
      </w:pPr>
      <w:r>
        <w:rPr>
          <w:rFonts w:ascii="Times New Roman"/>
          <w:b w:val="false"/>
          <w:i w:val="false"/>
          <w:color w:val="000000"/>
          <w:sz w:val="28"/>
        </w:rPr>
        <w:t xml:space="preserve">
      60. Тестілеу нәтижесі – осы Қағидалардың </w:t>
      </w:r>
      <w:r>
        <w:rPr>
          <w:rFonts w:ascii="Times New Roman"/>
          <w:b w:val="false"/>
          <w:i w:val="false"/>
          <w:color w:val="000000"/>
          <w:sz w:val="28"/>
        </w:rPr>
        <w:t>7-қосымшасына</w:t>
      </w:r>
      <w:r>
        <w:rPr>
          <w:rFonts w:ascii="Times New Roman"/>
          <w:b w:val="false"/>
          <w:i w:val="false"/>
          <w:color w:val="000000"/>
          <w:sz w:val="28"/>
        </w:rPr>
        <w:t xml:space="preserve"> сәйкес нысан бойынша тестілеуден өткені туралы сертификатты ҰТО конкурс жариялаған мемлекеттік органға және кандидаттың жеке кабинетіне жібереді.</w:t>
      </w:r>
    </w:p>
    <w:bookmarkEnd w:id="92"/>
    <w:bookmarkStart w:name="z101" w:id="93"/>
    <w:p>
      <w:pPr>
        <w:spacing w:after="0"/>
        <w:ind w:left="0"/>
        <w:jc w:val="both"/>
      </w:pPr>
      <w:r>
        <w:rPr>
          <w:rFonts w:ascii="Times New Roman"/>
          <w:b w:val="false"/>
          <w:i w:val="false"/>
          <w:color w:val="000000"/>
          <w:sz w:val="28"/>
        </w:rPr>
        <w:t>
      61. Тестілеуден өткені туралы сертификат тестілеу тапсырған күннен бастап бір жыл бойы қолданылады.</w:t>
      </w:r>
    </w:p>
    <w:bookmarkEnd w:id="93"/>
    <w:bookmarkStart w:name="z102" w:id="94"/>
    <w:p>
      <w:pPr>
        <w:spacing w:after="0"/>
        <w:ind w:left="0"/>
        <w:jc w:val="both"/>
      </w:pPr>
      <w:r>
        <w:rPr>
          <w:rFonts w:ascii="Times New Roman"/>
          <w:b w:val="false"/>
          <w:i w:val="false"/>
          <w:color w:val="000000"/>
          <w:sz w:val="28"/>
        </w:rPr>
        <w:t>
      62. Шекті деңгейді жинамаған кандидаттар конкурстық комиссияның шешімімен конкурстың келесі кезеңдеріне жіберілмейді.</w:t>
      </w:r>
    </w:p>
    <w:bookmarkEnd w:id="94"/>
    <w:bookmarkStart w:name="z103" w:id="95"/>
    <w:p>
      <w:pPr>
        <w:spacing w:after="0"/>
        <w:ind w:left="0"/>
        <w:jc w:val="both"/>
      </w:pPr>
      <w:r>
        <w:rPr>
          <w:rFonts w:ascii="Times New Roman"/>
          <w:b w:val="false"/>
          <w:i w:val="false"/>
          <w:color w:val="000000"/>
          <w:sz w:val="28"/>
        </w:rPr>
        <w:t>
      63. Білім беру ұйымының басшысы лауазымына үміткер, бірақ шекті деңгейді жинамаған кандидаттар тестілеуді тапсырған күннен бастап бір ай өткен соң қайта тестілеуден өтуге құқылы.</w:t>
      </w:r>
    </w:p>
    <w:bookmarkEnd w:id="95"/>
    <w:bookmarkStart w:name="z104" w:id="96"/>
    <w:p>
      <w:pPr>
        <w:spacing w:after="0"/>
        <w:ind w:left="0"/>
        <w:jc w:val="both"/>
      </w:pPr>
      <w:r>
        <w:rPr>
          <w:rFonts w:ascii="Times New Roman"/>
          <w:b w:val="false"/>
          <w:i w:val="false"/>
          <w:color w:val="000000"/>
          <w:sz w:val="28"/>
        </w:rPr>
        <w:t>
      64. Мамандандырылған білім беру ұйымдарының бірінші басшысының бос лауазымына орналасуға үміткер кандидаттар тестілеуден өткеннен кейін үш жұмыс күні ішінде "Дарын" республикалық ғылыми-практикалық орталығымен әңгімелесу нысанында келісудің қосымша кезеңінен өтеді.</w:t>
      </w:r>
    </w:p>
    <w:bookmarkEnd w:id="96"/>
    <w:bookmarkStart w:name="z105" w:id="97"/>
    <w:p>
      <w:pPr>
        <w:spacing w:after="0"/>
        <w:ind w:left="0"/>
        <w:jc w:val="both"/>
      </w:pPr>
      <w:r>
        <w:rPr>
          <w:rFonts w:ascii="Times New Roman"/>
          <w:b w:val="false"/>
          <w:i w:val="false"/>
          <w:color w:val="000000"/>
          <w:sz w:val="28"/>
        </w:rPr>
        <w:t>
      65. "Білім-инновация" лицейінің бірінші басшысының бос лауазымына орналасуға үміткер кандидаттар тестілеуден өтуден, сондай-ақ кандидаттарды қамқоршылық кеңеспен келісуден босатылады және қатысушылардың құжаттарын біліктілік бағалаудан кейін үш жұмыс күні ішінде "Білім-инновация" халықаралық қоғамдық қорымен әңгімелесу нысанында келісуден, сондай-ақ конкурс жариялаған мемлекеттік органның конкурстық комиссиясының отырысында әңгімелесуден өтеді.</w:t>
      </w:r>
    </w:p>
    <w:bookmarkEnd w:id="97"/>
    <w:bookmarkStart w:name="z106" w:id="98"/>
    <w:p>
      <w:pPr>
        <w:spacing w:after="0"/>
        <w:ind w:left="0"/>
        <w:jc w:val="both"/>
      </w:pPr>
      <w:r>
        <w:rPr>
          <w:rFonts w:ascii="Times New Roman"/>
          <w:b w:val="false"/>
          <w:i w:val="false"/>
          <w:color w:val="000000"/>
          <w:sz w:val="28"/>
        </w:rPr>
        <w:t>
      66. Арнайы білім беру ұйымының бірінші басшысының бос лауазымына орналасуға үміткер кандидаттар тестілеуден өткеннен кейін үш жұмыс күні ішінде Министрліктің Арнайы және инклюзивті білім беруді дамытудың ұлттық ғылыми-практикалық орталығымен әңгімелесу нысанында келісудің қосымша кезеңінен өтеді.</w:t>
      </w:r>
    </w:p>
    <w:bookmarkEnd w:id="98"/>
    <w:bookmarkStart w:name="z107" w:id="99"/>
    <w:p>
      <w:pPr>
        <w:spacing w:after="0"/>
        <w:ind w:left="0"/>
        <w:jc w:val="both"/>
      </w:pPr>
      <w:r>
        <w:rPr>
          <w:rFonts w:ascii="Times New Roman"/>
          <w:b w:val="false"/>
          <w:i w:val="false"/>
          <w:color w:val="000000"/>
          <w:sz w:val="28"/>
        </w:rPr>
        <w:t>
      67. Жетім балалар мен ата-анасының қамқорлығынсыз қалған балаларға арналған білім беру ұйымының бірінші басшысының бос лауазымына орналасуға үміткер кандидаттар тестілеуден өткеннен кейін үш жұмыс күні ішінде Министрліктің Балалардың құқықтарын қорғау комитетімен әңгімелесу нысанында келісудің қосымша кезеңінен өтеді.</w:t>
      </w:r>
    </w:p>
    <w:bookmarkEnd w:id="99"/>
    <w:bookmarkStart w:name="z108" w:id="100"/>
    <w:p>
      <w:pPr>
        <w:spacing w:after="0"/>
        <w:ind w:left="0"/>
        <w:jc w:val="both"/>
      </w:pPr>
      <w:r>
        <w:rPr>
          <w:rFonts w:ascii="Times New Roman"/>
          <w:b w:val="false"/>
          <w:i w:val="false"/>
          <w:color w:val="000000"/>
          <w:sz w:val="28"/>
        </w:rPr>
        <w:t>
      68. Тестілеу қорытындысы бойынша екі жұмыс күні ішінде конкурс жариялаған мемлекеттік органның пермоналды басқару қызметі (кадр қызметі) қамқоршылық кеңеске кандидаттардың тізімдерін, олардың түйіндемелерінің көшірмелерін жібереді.</w:t>
      </w:r>
    </w:p>
    <w:bookmarkEnd w:id="100"/>
    <w:bookmarkStart w:name="z109" w:id="101"/>
    <w:p>
      <w:pPr>
        <w:spacing w:after="0"/>
        <w:ind w:left="0"/>
        <w:jc w:val="both"/>
      </w:pPr>
      <w:r>
        <w:rPr>
          <w:rFonts w:ascii="Times New Roman"/>
          <w:b w:val="false"/>
          <w:i w:val="false"/>
          <w:color w:val="000000"/>
          <w:sz w:val="28"/>
        </w:rPr>
        <w:t>
      69. Қамқоршылық кеңес құжаттар келіп түскен күннен бастап үш жұмыс күні ішінде кандидаттарды қамқоршылық кеңес отырысының өтетін күні, уақыты мен орны туралы хабардар етеді.</w:t>
      </w:r>
    </w:p>
    <w:bookmarkEnd w:id="101"/>
    <w:bookmarkStart w:name="z110" w:id="102"/>
    <w:p>
      <w:pPr>
        <w:spacing w:after="0"/>
        <w:ind w:left="0"/>
        <w:jc w:val="both"/>
      </w:pPr>
      <w:r>
        <w:rPr>
          <w:rFonts w:ascii="Times New Roman"/>
          <w:b w:val="false"/>
          <w:i w:val="false"/>
          <w:color w:val="000000"/>
          <w:sz w:val="28"/>
        </w:rPr>
        <w:t>
      70. Қамқоршылық кеңес кандидаттарды хабардар еткеннен кейін үш жұмыс күні ішінде Бос немесе уақытша бос лауазымға әрбір кандидаттың білім беру ұйымын дамытудың перспективалық жоспарын тыңдайды және ұсынымдар шығарады. Қамқоршылық кеңестің барлық отырыстары аудио бейне жазбамен сүйемелденеді. Аудио-бейне жазбалар білім беру ұйымында бірінші отырыс өткізілген күннен бастап бір жыл бойы сақталады.</w:t>
      </w:r>
    </w:p>
    <w:bookmarkEnd w:id="102"/>
    <w:bookmarkStart w:name="z111" w:id="103"/>
    <w:p>
      <w:pPr>
        <w:spacing w:after="0"/>
        <w:ind w:left="0"/>
        <w:jc w:val="both"/>
      </w:pPr>
      <w:r>
        <w:rPr>
          <w:rFonts w:ascii="Times New Roman"/>
          <w:b w:val="false"/>
          <w:i w:val="false"/>
          <w:color w:val="000000"/>
          <w:sz w:val="28"/>
        </w:rPr>
        <w:t>
      71. Қамқоршылық кеңес қабылданған ұсынымдары тыңдау өткізілгеннен кейін келесі жұмыс күні конкурстық комиссияға ұсынылады.</w:t>
      </w:r>
    </w:p>
    <w:bookmarkEnd w:id="103"/>
    <w:bookmarkStart w:name="z112" w:id="104"/>
    <w:p>
      <w:pPr>
        <w:spacing w:after="0"/>
        <w:ind w:left="0"/>
        <w:jc w:val="left"/>
      </w:pPr>
      <w:r>
        <w:rPr>
          <w:rFonts w:ascii="Times New Roman"/>
          <w:b/>
          <w:i w:val="false"/>
          <w:color w:val="000000"/>
        </w:rPr>
        <w:t xml:space="preserve"> 4-параграф. Әңгімелесуді өткізу тәртібі</w:t>
      </w:r>
    </w:p>
    <w:bookmarkEnd w:id="104"/>
    <w:bookmarkStart w:name="z113" w:id="105"/>
    <w:p>
      <w:pPr>
        <w:spacing w:after="0"/>
        <w:ind w:left="0"/>
        <w:jc w:val="both"/>
      </w:pPr>
      <w:r>
        <w:rPr>
          <w:rFonts w:ascii="Times New Roman"/>
          <w:b w:val="false"/>
          <w:i w:val="false"/>
          <w:color w:val="000000"/>
          <w:sz w:val="28"/>
        </w:rPr>
        <w:t xml:space="preserve">
      72. Әңгімелесуден өту кезінде конкурстық комиссия мүшелері осы Қағидаларға </w:t>
      </w:r>
      <w:r>
        <w:rPr>
          <w:rFonts w:ascii="Times New Roman"/>
          <w:b w:val="false"/>
          <w:i w:val="false"/>
          <w:color w:val="000000"/>
          <w:sz w:val="28"/>
        </w:rPr>
        <w:t>8-қосымшаға</w:t>
      </w:r>
      <w:r>
        <w:rPr>
          <w:rFonts w:ascii="Times New Roman"/>
          <w:b w:val="false"/>
          <w:i w:val="false"/>
          <w:color w:val="000000"/>
          <w:sz w:val="28"/>
        </w:rPr>
        <w:t xml:space="preserve"> сәйкес тақырыптық бағыттар бойынша сұрақтарды тұжырымдайды. Әрбір кандидатқа осы Қағидаларға </w:t>
      </w:r>
      <w:r>
        <w:rPr>
          <w:rFonts w:ascii="Times New Roman"/>
          <w:b w:val="false"/>
          <w:i w:val="false"/>
          <w:color w:val="000000"/>
          <w:sz w:val="28"/>
        </w:rPr>
        <w:t>9-қосымшаға</w:t>
      </w:r>
      <w:r>
        <w:rPr>
          <w:rFonts w:ascii="Times New Roman"/>
          <w:b w:val="false"/>
          <w:i w:val="false"/>
          <w:color w:val="000000"/>
          <w:sz w:val="28"/>
        </w:rPr>
        <w:t xml:space="preserve"> сәйкес нысан бойынша "Мемлекеттік білім беру ұйымының бірінші басшысы лауазымына кандидаттың бағалау парағы" толтырылады.</w:t>
      </w:r>
    </w:p>
    <w:bookmarkEnd w:id="105"/>
    <w:bookmarkStart w:name="z114" w:id="106"/>
    <w:p>
      <w:pPr>
        <w:spacing w:after="0"/>
        <w:ind w:left="0"/>
        <w:jc w:val="both"/>
      </w:pPr>
      <w:r>
        <w:rPr>
          <w:rFonts w:ascii="Times New Roman"/>
          <w:b w:val="false"/>
          <w:i w:val="false"/>
          <w:color w:val="000000"/>
          <w:sz w:val="28"/>
        </w:rPr>
        <w:t>
      73. Әңгімелесу өткізу тәртібін комиссия дербес айқындайды.</w:t>
      </w:r>
    </w:p>
    <w:bookmarkEnd w:id="106"/>
    <w:bookmarkStart w:name="z115" w:id="107"/>
    <w:p>
      <w:pPr>
        <w:spacing w:after="0"/>
        <w:ind w:left="0"/>
        <w:jc w:val="both"/>
      </w:pPr>
      <w:r>
        <w:rPr>
          <w:rFonts w:ascii="Times New Roman"/>
          <w:b w:val="false"/>
          <w:i w:val="false"/>
          <w:color w:val="000000"/>
          <w:sz w:val="28"/>
        </w:rPr>
        <w:t>
      74. Конкурстан өтпеген кандидаттарды конкурс жариялаған мемлекеттік орган үш жұмыс күні ішінде конкурстың қорытындылары туралы жазбаша хабардар етеді.</w:t>
      </w:r>
    </w:p>
    <w:bookmarkEnd w:id="107"/>
    <w:bookmarkStart w:name="z116" w:id="108"/>
    <w:p>
      <w:pPr>
        <w:spacing w:after="0"/>
        <w:ind w:left="0"/>
        <w:jc w:val="both"/>
      </w:pPr>
      <w:r>
        <w:rPr>
          <w:rFonts w:ascii="Times New Roman"/>
          <w:b w:val="false"/>
          <w:i w:val="false"/>
          <w:color w:val="000000"/>
          <w:sz w:val="28"/>
        </w:rPr>
        <w:t>
      75. Әңгімелесуге қатысқан және конкурс жеңімпазынан кейін жоғары нәтиже көрсеткен кандидатты конкурстық комиссия қабылданған сәттен бастап бір жылға кадр резервіне алу үшін ұсынады.</w:t>
      </w:r>
    </w:p>
    <w:bookmarkEnd w:id="108"/>
    <w:bookmarkStart w:name="z117" w:id="109"/>
    <w:p>
      <w:pPr>
        <w:spacing w:after="0"/>
        <w:ind w:left="0"/>
        <w:jc w:val="both"/>
      </w:pPr>
      <w:r>
        <w:rPr>
          <w:rFonts w:ascii="Times New Roman"/>
          <w:b w:val="false"/>
          <w:i w:val="false"/>
          <w:color w:val="000000"/>
          <w:sz w:val="28"/>
        </w:rPr>
        <w:t>
      76. Кадр резервіне алынған кандидаттар бірінші басшының бос немесе уақытша бос лауазымдарын тағайындауға конкурс жарияланған кезде қамқоршылық кеңеспен келісу кезеңінен өтеді.</w:t>
      </w:r>
    </w:p>
    <w:bookmarkEnd w:id="109"/>
    <w:bookmarkStart w:name="z118" w:id="110"/>
    <w:p>
      <w:pPr>
        <w:spacing w:after="0"/>
        <w:ind w:left="0"/>
        <w:jc w:val="both"/>
      </w:pPr>
      <w:r>
        <w:rPr>
          <w:rFonts w:ascii="Times New Roman"/>
          <w:b w:val="false"/>
          <w:i w:val="false"/>
          <w:color w:val="000000"/>
          <w:sz w:val="28"/>
        </w:rPr>
        <w:t>
      77. Мектепке дейінгі, арнайы білім беру ұйымдарының (ПМПК, ППТК, ОО), қосымша білім беру ұйымдарының, Қазақстан Республикасы Ішкі істер министрлігінің Қылмыстық-атқару жүйесі комитеті жанындағы білім беру ұйымдарының бірінші басшыларының бос немесе уақытша бос лауазымдарының конкурсына қатысу үшін кадр резервіне алынған кандидаттар Мемлекеттік білім беру ұйымының даму жоспарын ұсына отырып, әңгімелесу кезеңінен өтеді.</w:t>
      </w:r>
    </w:p>
    <w:bookmarkEnd w:id="110"/>
    <w:bookmarkStart w:name="z119" w:id="111"/>
    <w:p>
      <w:pPr>
        <w:spacing w:after="0"/>
        <w:ind w:left="0"/>
        <w:jc w:val="both"/>
      </w:pPr>
      <w:r>
        <w:rPr>
          <w:rFonts w:ascii="Times New Roman"/>
          <w:b w:val="false"/>
          <w:i w:val="false"/>
          <w:color w:val="000000"/>
          <w:sz w:val="28"/>
        </w:rPr>
        <w:t>
      78. Конкурс қорытындылары бойынша Министрлік, облыстардың, республикалық маңызы бар қалалардың және астананың білім басқармалары, аудандардың (қалалардың) білім бөлімдері конкурстық комиссияның оң қорытындысын алған кандидатпен еңбек шартын жасасады және тағайындау туралы бұйрық шығарады.</w:t>
      </w:r>
    </w:p>
    <w:bookmarkEnd w:id="111"/>
    <w:bookmarkStart w:name="z120" w:id="112"/>
    <w:p>
      <w:pPr>
        <w:spacing w:after="0"/>
        <w:ind w:left="0"/>
        <w:jc w:val="both"/>
      </w:pPr>
      <w:r>
        <w:rPr>
          <w:rFonts w:ascii="Times New Roman"/>
          <w:b w:val="false"/>
          <w:i w:val="false"/>
          <w:color w:val="000000"/>
          <w:sz w:val="28"/>
        </w:rPr>
        <w:t>
      79. Конкурс қорытындысы бойынша бірінші басшы лауазымға бес жыл мерзімге тағайындалады.</w:t>
      </w:r>
    </w:p>
    <w:bookmarkEnd w:id="112"/>
    <w:bookmarkStart w:name="z121" w:id="113"/>
    <w:p>
      <w:pPr>
        <w:spacing w:after="0"/>
        <w:ind w:left="0"/>
        <w:jc w:val="both"/>
      </w:pPr>
      <w:r>
        <w:rPr>
          <w:rFonts w:ascii="Times New Roman"/>
          <w:b w:val="false"/>
          <w:i w:val="false"/>
          <w:color w:val="000000"/>
          <w:sz w:val="28"/>
        </w:rPr>
        <w:t>
      80. Бес жылдық мерзім өткеннен кейін мемлекеттік білім беру ұйымының бірінші басшысымен еңбек қатынастары Қазақстан Республикасы Еңбек заңнамасының нормаларына сәйкес реттеледі.</w:t>
      </w:r>
    </w:p>
    <w:bookmarkEnd w:id="113"/>
    <w:bookmarkStart w:name="z122" w:id="114"/>
    <w:p>
      <w:pPr>
        <w:spacing w:after="0"/>
        <w:ind w:left="0"/>
        <w:jc w:val="both"/>
      </w:pPr>
      <w:r>
        <w:rPr>
          <w:rFonts w:ascii="Times New Roman"/>
          <w:b w:val="false"/>
          <w:i w:val="false"/>
          <w:color w:val="000000"/>
          <w:sz w:val="28"/>
        </w:rPr>
        <w:t>
      81. Кандидаттар үш жұмыс күні ішінде конкурс құжаттарымен және комиссия шешімімен танысуға тиіс.</w:t>
      </w:r>
    </w:p>
    <w:bookmarkEnd w:id="114"/>
    <w:bookmarkStart w:name="z123" w:id="115"/>
    <w:p>
      <w:pPr>
        <w:spacing w:after="0"/>
        <w:ind w:left="0"/>
        <w:jc w:val="both"/>
      </w:pPr>
      <w:r>
        <w:rPr>
          <w:rFonts w:ascii="Times New Roman"/>
          <w:b w:val="false"/>
          <w:i w:val="false"/>
          <w:color w:val="000000"/>
          <w:sz w:val="28"/>
        </w:rPr>
        <w:t>
      82. Конкурстан өтпеген кандидаттардың құжаттары конкурсты жариялаған мемлекеттік органның персоналды басқару қызметінде (кадр қызметінде) бір жыл бойы сақталады.</w:t>
      </w:r>
    </w:p>
    <w:bookmarkEnd w:id="115"/>
    <w:bookmarkStart w:name="z124" w:id="116"/>
    <w:p>
      <w:pPr>
        <w:spacing w:after="0"/>
        <w:ind w:left="0"/>
        <w:jc w:val="both"/>
      </w:pPr>
      <w:r>
        <w:rPr>
          <w:rFonts w:ascii="Times New Roman"/>
          <w:b w:val="false"/>
          <w:i w:val="false"/>
          <w:color w:val="000000"/>
          <w:sz w:val="28"/>
        </w:rPr>
        <w:t>
      83. Бірінші басшының бос лауазымына тиісті кандидат айқындалмаған жағдайда конкурстық комиссияның шешімімен конкурс өткізілмеді деп танылады.</w:t>
      </w:r>
    </w:p>
    <w:bookmarkEnd w:id="116"/>
    <w:bookmarkStart w:name="z125" w:id="117"/>
    <w:p>
      <w:pPr>
        <w:spacing w:after="0"/>
        <w:ind w:left="0"/>
        <w:jc w:val="both"/>
      </w:pPr>
      <w:r>
        <w:rPr>
          <w:rFonts w:ascii="Times New Roman"/>
          <w:b w:val="false"/>
          <w:i w:val="false"/>
          <w:color w:val="000000"/>
          <w:sz w:val="28"/>
        </w:rPr>
        <w:t>
      84. Конкурс нәтижелеріне конкурсқа қатысушылар Қазақстан Республикасы Білім және ғылым министрлігінің Білім және ғылым саласындағы сапаны қамтамасыз ету комитетіне немесе аумақтық бөлімшелеріне немесе сот тәртібімен конкурстық құжаттармен және комиссия шешімімен танысқан сәттен бастап үш ай ішінде шағым жасайды.</w:t>
      </w:r>
    </w:p>
    <w:bookmarkEnd w:id="117"/>
    <w:bookmarkStart w:name="z126" w:id="118"/>
    <w:p>
      <w:pPr>
        <w:spacing w:after="0"/>
        <w:ind w:left="0"/>
        <w:jc w:val="both"/>
      </w:pPr>
      <w:r>
        <w:rPr>
          <w:rFonts w:ascii="Times New Roman"/>
          <w:b w:val="false"/>
          <w:i w:val="false"/>
          <w:color w:val="000000"/>
          <w:sz w:val="28"/>
        </w:rPr>
        <w:t>
      85. Облыстардың, республикалық маңызы бар қалалардың және астананың жергілікті атқарушы органдарының кадр қызметі тоқсан сайын Министрлікке конкурстың нәтижелері туралы есеп жібереді.</w:t>
      </w:r>
    </w:p>
    <w:bookmarkEnd w:id="118"/>
    <w:bookmarkStart w:name="z127" w:id="119"/>
    <w:p>
      <w:pPr>
        <w:spacing w:after="0"/>
        <w:ind w:left="0"/>
        <w:jc w:val="both"/>
      </w:pPr>
      <w:r>
        <w:rPr>
          <w:rFonts w:ascii="Times New Roman"/>
          <w:b w:val="false"/>
          <w:i w:val="false"/>
          <w:color w:val="000000"/>
          <w:sz w:val="28"/>
        </w:rPr>
        <w:t xml:space="preserve">
      86. Бірінші басшыны лауазымынан босату Қазақстан Республикасы Еңбек кодексінің </w:t>
      </w:r>
      <w:r>
        <w:rPr>
          <w:rFonts w:ascii="Times New Roman"/>
          <w:b w:val="false"/>
          <w:i w:val="false"/>
          <w:color w:val="000000"/>
          <w:sz w:val="28"/>
        </w:rPr>
        <w:t>49-бабында</w:t>
      </w:r>
      <w:r>
        <w:rPr>
          <w:rFonts w:ascii="Times New Roman"/>
          <w:b w:val="false"/>
          <w:i w:val="false"/>
          <w:color w:val="000000"/>
          <w:sz w:val="28"/>
        </w:rPr>
        <w:t xml:space="preserve"> көзделген негіздер бойынша жүзеге асырылады.</w:t>
      </w:r>
    </w:p>
    <w:bookmarkEnd w:id="119"/>
    <w:bookmarkStart w:name="z128" w:id="120"/>
    <w:p>
      <w:pPr>
        <w:spacing w:after="0"/>
        <w:ind w:left="0"/>
        <w:jc w:val="both"/>
      </w:pPr>
      <w:r>
        <w:rPr>
          <w:rFonts w:ascii="Times New Roman"/>
          <w:b w:val="false"/>
          <w:i w:val="false"/>
          <w:color w:val="000000"/>
          <w:sz w:val="28"/>
        </w:rPr>
        <w:t>
      87. Бірінші басшыны лауазымынан босату облыстық білім беруді басқару органымен келісім бойынша жүзеге асырылады.</w:t>
      </w:r>
    </w:p>
    <w:bookmarkEnd w:id="120"/>
    <w:bookmarkStart w:name="z129" w:id="121"/>
    <w:p>
      <w:pPr>
        <w:spacing w:after="0"/>
        <w:ind w:left="0"/>
        <w:jc w:val="left"/>
      </w:pPr>
      <w:r>
        <w:rPr>
          <w:rFonts w:ascii="Times New Roman"/>
          <w:b/>
          <w:i w:val="false"/>
          <w:color w:val="000000"/>
        </w:rPr>
        <w:t xml:space="preserve"> 3-тарау. Мемлекеттік білім беру ұйымдарының педагогтерін лауазымға тағайындау, лауазымнан босату тәртібі</w:t>
      </w:r>
    </w:p>
    <w:bookmarkEnd w:id="121"/>
    <w:bookmarkStart w:name="z130" w:id="122"/>
    <w:p>
      <w:pPr>
        <w:spacing w:after="0"/>
        <w:ind w:left="0"/>
        <w:jc w:val="left"/>
      </w:pPr>
      <w:r>
        <w:rPr>
          <w:rFonts w:ascii="Times New Roman"/>
          <w:b/>
          <w:i w:val="false"/>
          <w:color w:val="000000"/>
        </w:rPr>
        <w:t xml:space="preserve"> 1-параграф. Мемлекеттік білім беру ұйымдарының педагогтерін лауазымға тағайындауға конкурс өткізу тәртібі</w:t>
      </w:r>
    </w:p>
    <w:bookmarkEnd w:id="122"/>
    <w:bookmarkStart w:name="z131" w:id="123"/>
    <w:p>
      <w:pPr>
        <w:spacing w:after="0"/>
        <w:ind w:left="0"/>
        <w:jc w:val="both"/>
      </w:pPr>
      <w:r>
        <w:rPr>
          <w:rFonts w:ascii="Times New Roman"/>
          <w:b w:val="false"/>
          <w:i w:val="false"/>
          <w:color w:val="000000"/>
          <w:sz w:val="28"/>
        </w:rPr>
        <w:t>
      88. Республикалық мемлекеттік орта білім беру ұйымдары педагогінің бос және (немесе) уақытша бос лауазымына тағайындау конкурсын тиісінше республикалық мемлекеттік орта білім беру ұйымдары ұйымдастырады.</w:t>
      </w:r>
    </w:p>
    <w:bookmarkEnd w:id="123"/>
    <w:bookmarkStart w:name="z132" w:id="124"/>
    <w:p>
      <w:pPr>
        <w:spacing w:after="0"/>
        <w:ind w:left="0"/>
        <w:jc w:val="both"/>
      </w:pPr>
      <w:r>
        <w:rPr>
          <w:rFonts w:ascii="Times New Roman"/>
          <w:b w:val="false"/>
          <w:i w:val="false"/>
          <w:color w:val="000000"/>
          <w:sz w:val="28"/>
        </w:rPr>
        <w:t>
      89. Мемлекеттік білім беру ұйымдары педагогінің бос және (немесе) уақытша бос лауазымына тағайындау конкурсын облыстардың, республикалық маңызы бар қалалардың және астананың жергілікті атқарушы органдарының қарамағындағы мемлекеттік білім беру ұйымы ұйымдастырады.</w:t>
      </w:r>
    </w:p>
    <w:bookmarkEnd w:id="124"/>
    <w:bookmarkStart w:name="z133" w:id="125"/>
    <w:p>
      <w:pPr>
        <w:spacing w:after="0"/>
        <w:ind w:left="0"/>
        <w:jc w:val="both"/>
      </w:pPr>
      <w:r>
        <w:rPr>
          <w:rFonts w:ascii="Times New Roman"/>
          <w:b w:val="false"/>
          <w:i w:val="false"/>
          <w:color w:val="000000"/>
          <w:sz w:val="28"/>
        </w:rPr>
        <w:t>
      90. Шағын жинақталған мектептерді қоспағанда, барлық бос және (немесе) уақытша бос лауазымға мемлекеттік білім беру ұйымы конкурс өткізеді.</w:t>
      </w:r>
    </w:p>
    <w:bookmarkEnd w:id="125"/>
    <w:bookmarkStart w:name="z134" w:id="126"/>
    <w:p>
      <w:pPr>
        <w:spacing w:after="0"/>
        <w:ind w:left="0"/>
        <w:jc w:val="both"/>
      </w:pPr>
      <w:r>
        <w:rPr>
          <w:rFonts w:ascii="Times New Roman"/>
          <w:b w:val="false"/>
          <w:i w:val="false"/>
          <w:color w:val="000000"/>
          <w:sz w:val="28"/>
        </w:rPr>
        <w:t xml:space="preserve">
      91. Конкурсқа Педагогтердің үлгілік біліктілік сипаттамаларына сәйкес келетін және осы Қағидалардың </w:t>
      </w:r>
      <w:r>
        <w:rPr>
          <w:rFonts w:ascii="Times New Roman"/>
          <w:b w:val="false"/>
          <w:i w:val="false"/>
          <w:color w:val="000000"/>
          <w:sz w:val="28"/>
        </w:rPr>
        <w:t>107-тармағында</w:t>
      </w:r>
      <w:r>
        <w:rPr>
          <w:rFonts w:ascii="Times New Roman"/>
          <w:b w:val="false"/>
          <w:i w:val="false"/>
          <w:color w:val="000000"/>
          <w:sz w:val="28"/>
        </w:rPr>
        <w:t xml:space="preserve"> көрсетілген тізім бойынша құжаттарды ұсынған педагогтер қатысады.</w:t>
      </w:r>
    </w:p>
    <w:bookmarkEnd w:id="126"/>
    <w:bookmarkStart w:name="z135" w:id="127"/>
    <w:p>
      <w:pPr>
        <w:spacing w:after="0"/>
        <w:ind w:left="0"/>
        <w:jc w:val="both"/>
      </w:pPr>
      <w:r>
        <w:rPr>
          <w:rFonts w:ascii="Times New Roman"/>
          <w:b w:val="false"/>
          <w:i w:val="false"/>
          <w:color w:val="000000"/>
          <w:sz w:val="28"/>
        </w:rPr>
        <w:t>
      92. Конкурс аптасына 16 сағат және одан да көп сағат оқу жүктемесі бар педагогтің бос және (немесе) уақытша бос лауазымына өткізіледі.</w:t>
      </w:r>
    </w:p>
    <w:bookmarkEnd w:id="127"/>
    <w:bookmarkStart w:name="z136" w:id="128"/>
    <w:p>
      <w:pPr>
        <w:spacing w:after="0"/>
        <w:ind w:left="0"/>
        <w:jc w:val="both"/>
      </w:pPr>
      <w:r>
        <w:rPr>
          <w:rFonts w:ascii="Times New Roman"/>
          <w:b w:val="false"/>
          <w:i w:val="false"/>
          <w:color w:val="000000"/>
          <w:sz w:val="28"/>
        </w:rPr>
        <w:t>
      93. Бос лауазымдар болған жағдайда әрбір педагогке сағат саны педагогтің бір жарым ставкасынан аспауы тиіс.</w:t>
      </w:r>
    </w:p>
    <w:bookmarkEnd w:id="128"/>
    <w:bookmarkStart w:name="z137" w:id="129"/>
    <w:p>
      <w:pPr>
        <w:spacing w:after="0"/>
        <w:ind w:left="0"/>
        <w:jc w:val="both"/>
      </w:pPr>
      <w:r>
        <w:rPr>
          <w:rFonts w:ascii="Times New Roman"/>
          <w:b w:val="false"/>
          <w:i w:val="false"/>
          <w:color w:val="000000"/>
          <w:sz w:val="28"/>
        </w:rPr>
        <w:t>
      94. Конкурсты ұйымдастыру тәртібі мынадай кезеңдерді қамтиды:</w:t>
      </w:r>
    </w:p>
    <w:bookmarkEnd w:id="129"/>
    <w:bookmarkStart w:name="z138" w:id="130"/>
    <w:p>
      <w:pPr>
        <w:spacing w:after="0"/>
        <w:ind w:left="0"/>
        <w:jc w:val="both"/>
      </w:pPr>
      <w:r>
        <w:rPr>
          <w:rFonts w:ascii="Times New Roman"/>
          <w:b w:val="false"/>
          <w:i w:val="false"/>
          <w:color w:val="000000"/>
          <w:sz w:val="28"/>
        </w:rPr>
        <w:t>
      1) тиісті деңгейдегі білім беру ұйымдарының және (немесе) білім беруді басқару органының Интернет-ресурсында және (немесе) әлеуметтік желілердің ресми аккаунттарында конкурс өткізу туралы хабарландыруды жариялау;</w:t>
      </w:r>
    </w:p>
    <w:bookmarkEnd w:id="130"/>
    <w:bookmarkStart w:name="z139" w:id="131"/>
    <w:p>
      <w:pPr>
        <w:spacing w:after="0"/>
        <w:ind w:left="0"/>
        <w:jc w:val="both"/>
      </w:pPr>
      <w:r>
        <w:rPr>
          <w:rFonts w:ascii="Times New Roman"/>
          <w:b w:val="false"/>
          <w:i w:val="false"/>
          <w:color w:val="000000"/>
          <w:sz w:val="28"/>
        </w:rPr>
        <w:t>
      2) конкурсты өткізу күні мен орнын айқындау және конкурстық комиссияны қалыптастыру;</w:t>
      </w:r>
    </w:p>
    <w:bookmarkEnd w:id="131"/>
    <w:bookmarkStart w:name="z140" w:id="132"/>
    <w:p>
      <w:pPr>
        <w:spacing w:after="0"/>
        <w:ind w:left="0"/>
        <w:jc w:val="both"/>
      </w:pPr>
      <w:r>
        <w:rPr>
          <w:rFonts w:ascii="Times New Roman"/>
          <w:b w:val="false"/>
          <w:i w:val="false"/>
          <w:color w:val="000000"/>
          <w:sz w:val="28"/>
        </w:rPr>
        <w:t>
      3) конкурсқа қатысуға ниет білдірген кандидаттардан құжаттарды қабылдау;</w:t>
      </w:r>
    </w:p>
    <w:bookmarkEnd w:id="132"/>
    <w:bookmarkStart w:name="z141" w:id="133"/>
    <w:p>
      <w:pPr>
        <w:spacing w:after="0"/>
        <w:ind w:left="0"/>
        <w:jc w:val="both"/>
      </w:pPr>
      <w:r>
        <w:rPr>
          <w:rFonts w:ascii="Times New Roman"/>
          <w:b w:val="false"/>
          <w:i w:val="false"/>
          <w:color w:val="000000"/>
          <w:sz w:val="28"/>
        </w:rPr>
        <w:t>
      4) кандидаттар құжаттарының Педагогтердің үлгілік біліктілік сипаттамаларымен бекітілген біліктілік талаптарына сәйкестігін қарау;</w:t>
      </w:r>
    </w:p>
    <w:bookmarkEnd w:id="133"/>
    <w:bookmarkStart w:name="z142" w:id="134"/>
    <w:p>
      <w:pPr>
        <w:spacing w:after="0"/>
        <w:ind w:left="0"/>
        <w:jc w:val="both"/>
      </w:pPr>
      <w:r>
        <w:rPr>
          <w:rFonts w:ascii="Times New Roman"/>
          <w:b w:val="false"/>
          <w:i w:val="false"/>
          <w:color w:val="000000"/>
          <w:sz w:val="28"/>
        </w:rPr>
        <w:t>
      5) конкурстық комиссияның қорытынды отырысы.</w:t>
      </w:r>
    </w:p>
    <w:bookmarkEnd w:id="134"/>
    <w:bookmarkStart w:name="z143" w:id="135"/>
    <w:p>
      <w:pPr>
        <w:spacing w:after="0"/>
        <w:ind w:left="0"/>
        <w:jc w:val="both"/>
      </w:pPr>
      <w:r>
        <w:rPr>
          <w:rFonts w:ascii="Times New Roman"/>
          <w:b w:val="false"/>
          <w:i w:val="false"/>
          <w:color w:val="000000"/>
          <w:sz w:val="28"/>
        </w:rPr>
        <w:t>
      95. Конкурс өткізу туралы хабарландыру мынадай мәліметтерді қамтиды:</w:t>
      </w:r>
    </w:p>
    <w:bookmarkEnd w:id="135"/>
    <w:bookmarkStart w:name="z144" w:id="136"/>
    <w:p>
      <w:pPr>
        <w:spacing w:after="0"/>
        <w:ind w:left="0"/>
        <w:jc w:val="both"/>
      </w:pPr>
      <w:r>
        <w:rPr>
          <w:rFonts w:ascii="Times New Roman"/>
          <w:b w:val="false"/>
          <w:i w:val="false"/>
          <w:color w:val="000000"/>
          <w:sz w:val="28"/>
        </w:rPr>
        <w:t>
      1) орналасқан жері, пошталық мекенжайы, телефон нөмірлері, электрондық пошта мекенжайы көрсетілген бос және (немесе) уақытша бос лауазымы (сағаты) бар білім беру ұйымының атауы;</w:t>
      </w:r>
    </w:p>
    <w:bookmarkEnd w:id="136"/>
    <w:bookmarkStart w:name="z145" w:id="137"/>
    <w:p>
      <w:pPr>
        <w:spacing w:after="0"/>
        <w:ind w:left="0"/>
        <w:jc w:val="both"/>
      </w:pPr>
      <w:r>
        <w:rPr>
          <w:rFonts w:ascii="Times New Roman"/>
          <w:b w:val="false"/>
          <w:i w:val="false"/>
          <w:color w:val="000000"/>
          <w:sz w:val="28"/>
        </w:rPr>
        <w:t>
      2) негізгі функционалдық міндеттері, еңбекке ақы төлеу мөлшері мен шарттары белгіленген бос және (немесе) уақытша бос лауазымның атауы;</w:t>
      </w:r>
    </w:p>
    <w:bookmarkEnd w:id="137"/>
    <w:bookmarkStart w:name="z146" w:id="138"/>
    <w:p>
      <w:pPr>
        <w:spacing w:after="0"/>
        <w:ind w:left="0"/>
        <w:jc w:val="both"/>
      </w:pPr>
      <w:r>
        <w:rPr>
          <w:rFonts w:ascii="Times New Roman"/>
          <w:b w:val="false"/>
          <w:i w:val="false"/>
          <w:color w:val="000000"/>
          <w:sz w:val="28"/>
        </w:rPr>
        <w:t>
      3) Педагогтердің үлгілік біліктілік сипаттамаларымен бекітілген кандидатқа қойылатын біліктілік талаптары;</w:t>
      </w:r>
    </w:p>
    <w:bookmarkEnd w:id="138"/>
    <w:bookmarkStart w:name="z147" w:id="139"/>
    <w:p>
      <w:pPr>
        <w:spacing w:after="0"/>
        <w:ind w:left="0"/>
        <w:jc w:val="both"/>
      </w:pPr>
      <w:r>
        <w:rPr>
          <w:rFonts w:ascii="Times New Roman"/>
          <w:b w:val="false"/>
          <w:i w:val="false"/>
          <w:color w:val="000000"/>
          <w:sz w:val="28"/>
        </w:rPr>
        <w:t>
      4) құжаттарды қабылдау мерзімі Конкурс өткізу туралы хабарландыру соңғы жарияланғаннан кейін келесі жұмыс күнінен бастап есептеледі;</w:t>
      </w:r>
    </w:p>
    <w:bookmarkEnd w:id="139"/>
    <w:bookmarkStart w:name="z148" w:id="140"/>
    <w:p>
      <w:pPr>
        <w:spacing w:after="0"/>
        <w:ind w:left="0"/>
        <w:jc w:val="both"/>
      </w:pPr>
      <w:r>
        <w:rPr>
          <w:rFonts w:ascii="Times New Roman"/>
          <w:b w:val="false"/>
          <w:i w:val="false"/>
          <w:color w:val="000000"/>
          <w:sz w:val="28"/>
        </w:rPr>
        <w:t>
      5) қажетті құжаттар тізбесі;</w:t>
      </w:r>
    </w:p>
    <w:bookmarkEnd w:id="140"/>
    <w:bookmarkStart w:name="z149" w:id="141"/>
    <w:p>
      <w:pPr>
        <w:spacing w:after="0"/>
        <w:ind w:left="0"/>
        <w:jc w:val="both"/>
      </w:pPr>
      <w:r>
        <w:rPr>
          <w:rFonts w:ascii="Times New Roman"/>
          <w:b w:val="false"/>
          <w:i w:val="false"/>
          <w:color w:val="000000"/>
          <w:sz w:val="28"/>
        </w:rPr>
        <w:t>
      6) уақытша бос лауазымға конкурс өткізу кезінде педагогтің уақытша бос лауазымының мерзімі.</w:t>
      </w:r>
    </w:p>
    <w:bookmarkEnd w:id="141"/>
    <w:bookmarkStart w:name="z150" w:id="142"/>
    <w:p>
      <w:pPr>
        <w:spacing w:after="0"/>
        <w:ind w:left="0"/>
        <w:jc w:val="both"/>
      </w:pPr>
      <w:r>
        <w:rPr>
          <w:rFonts w:ascii="Times New Roman"/>
          <w:b w:val="false"/>
          <w:i w:val="false"/>
          <w:color w:val="000000"/>
          <w:sz w:val="28"/>
        </w:rPr>
        <w:t>
      96. Конкурсты өткізу мерзімі және конкурстық комиссияның құрамы мемлекеттік білім беру ұйымының бұйрығымен айқындалады.</w:t>
      </w:r>
    </w:p>
    <w:bookmarkEnd w:id="142"/>
    <w:bookmarkStart w:name="z151" w:id="143"/>
    <w:p>
      <w:pPr>
        <w:spacing w:after="0"/>
        <w:ind w:left="0"/>
        <w:jc w:val="both"/>
      </w:pPr>
      <w:r>
        <w:rPr>
          <w:rFonts w:ascii="Times New Roman"/>
          <w:b w:val="false"/>
          <w:i w:val="false"/>
          <w:color w:val="000000"/>
          <w:sz w:val="28"/>
        </w:rPr>
        <w:t>
      97. Конкурстық комиссия кемінде комиссияның бес мүшесінен, оның ішінде комиссия мүшелерінің арасынан сайланатын төрағадан тұратын алқалы орган болып табылады. Конкурстық комиссия құрамына білім беру ұйымы әкімшілігінің өкілдері, тиісті деңгейдегі әдістемелік кабинеттердің (орталықтардың) немесе білім беру ұйымының, азаматтық қоғамның әдіскерлері, аудандық (қалалық) білім бөлімінің мамандары, педагогтер кіреді.</w:t>
      </w:r>
    </w:p>
    <w:bookmarkEnd w:id="143"/>
    <w:bookmarkStart w:name="z152" w:id="144"/>
    <w:p>
      <w:pPr>
        <w:spacing w:after="0"/>
        <w:ind w:left="0"/>
        <w:jc w:val="both"/>
      </w:pPr>
      <w:r>
        <w:rPr>
          <w:rFonts w:ascii="Times New Roman"/>
          <w:b w:val="false"/>
          <w:i w:val="false"/>
          <w:color w:val="000000"/>
          <w:sz w:val="28"/>
        </w:rPr>
        <w:t>
      98. Конкурстық комиссияның құрамына олармен келісім бойынша басқа білім беру ұйымдарының өкілдерін енгізуге рұқсат етіледі.</w:t>
      </w:r>
    </w:p>
    <w:bookmarkEnd w:id="144"/>
    <w:bookmarkStart w:name="z153" w:id="145"/>
    <w:p>
      <w:pPr>
        <w:spacing w:after="0"/>
        <w:ind w:left="0"/>
        <w:jc w:val="both"/>
      </w:pPr>
      <w:r>
        <w:rPr>
          <w:rFonts w:ascii="Times New Roman"/>
          <w:b w:val="false"/>
          <w:i w:val="false"/>
          <w:color w:val="000000"/>
          <w:sz w:val="28"/>
        </w:rPr>
        <w:t>
      99. Конкурстық комиссияның хатшысы конкурстық комиссия отырыстарын ұйымдастырады, оның мүшесі болып табылмайды.</w:t>
      </w:r>
    </w:p>
    <w:bookmarkEnd w:id="145"/>
    <w:bookmarkStart w:name="z154" w:id="146"/>
    <w:p>
      <w:pPr>
        <w:spacing w:after="0"/>
        <w:ind w:left="0"/>
        <w:jc w:val="both"/>
      </w:pPr>
      <w:r>
        <w:rPr>
          <w:rFonts w:ascii="Times New Roman"/>
          <w:b w:val="false"/>
          <w:i w:val="false"/>
          <w:color w:val="000000"/>
          <w:sz w:val="28"/>
        </w:rPr>
        <w:t>
      100. Конкурстық комиссияның қатыспаған мүшелерін алмастыруға жол берілмейді.</w:t>
      </w:r>
    </w:p>
    <w:bookmarkEnd w:id="146"/>
    <w:bookmarkStart w:name="z155" w:id="147"/>
    <w:p>
      <w:pPr>
        <w:spacing w:after="0"/>
        <w:ind w:left="0"/>
        <w:jc w:val="both"/>
      </w:pPr>
      <w:r>
        <w:rPr>
          <w:rFonts w:ascii="Times New Roman"/>
          <w:b w:val="false"/>
          <w:i w:val="false"/>
          <w:color w:val="000000"/>
          <w:sz w:val="28"/>
        </w:rPr>
        <w:t>
      101. Конкурстық комиссияның қызметінде мүдделер қақтығысы туындаған жағдайда конкурстық комиссияның құрамы қайта қаралады.</w:t>
      </w:r>
    </w:p>
    <w:bookmarkEnd w:id="147"/>
    <w:bookmarkStart w:name="z156" w:id="148"/>
    <w:p>
      <w:pPr>
        <w:spacing w:after="0"/>
        <w:ind w:left="0"/>
        <w:jc w:val="both"/>
      </w:pPr>
      <w:r>
        <w:rPr>
          <w:rFonts w:ascii="Times New Roman"/>
          <w:b w:val="false"/>
          <w:i w:val="false"/>
          <w:color w:val="000000"/>
          <w:sz w:val="28"/>
        </w:rPr>
        <w:t>
      102. Конкурстық комиссияның құрамын өзгерту білім беру ұйымы басшысының шешімі бойынша жүзеге асырылады.</w:t>
      </w:r>
    </w:p>
    <w:bookmarkEnd w:id="148"/>
    <w:bookmarkStart w:name="z157" w:id="149"/>
    <w:p>
      <w:pPr>
        <w:spacing w:after="0"/>
        <w:ind w:left="0"/>
        <w:jc w:val="both"/>
      </w:pPr>
      <w:r>
        <w:rPr>
          <w:rFonts w:ascii="Times New Roman"/>
          <w:b w:val="false"/>
          <w:i w:val="false"/>
          <w:color w:val="000000"/>
          <w:sz w:val="28"/>
        </w:rPr>
        <w:t>
      103. Конкурстық комиссияның отырыстары төраға, отырысқа қатысқан комиссия мүшелері және хатшы қол қойған хаттамамен ресімделеді.</w:t>
      </w:r>
    </w:p>
    <w:bookmarkEnd w:id="149"/>
    <w:bookmarkStart w:name="z158" w:id="150"/>
    <w:p>
      <w:pPr>
        <w:spacing w:after="0"/>
        <w:ind w:left="0"/>
        <w:jc w:val="both"/>
      </w:pPr>
      <w:r>
        <w:rPr>
          <w:rFonts w:ascii="Times New Roman"/>
          <w:b w:val="false"/>
          <w:i w:val="false"/>
          <w:color w:val="000000"/>
          <w:sz w:val="28"/>
        </w:rPr>
        <w:t>
      104. Конкурстық комиссияның отырысы, егер оған комиссияның жалпы құрамының кемінде үштен екісі қатысса, өтті деп, ал оның шешімі заңды деп есептеледі.</w:t>
      </w:r>
    </w:p>
    <w:bookmarkEnd w:id="150"/>
    <w:bookmarkStart w:name="z159" w:id="151"/>
    <w:p>
      <w:pPr>
        <w:spacing w:after="0"/>
        <w:ind w:left="0"/>
        <w:jc w:val="both"/>
      </w:pPr>
      <w:r>
        <w:rPr>
          <w:rFonts w:ascii="Times New Roman"/>
          <w:b w:val="false"/>
          <w:i w:val="false"/>
          <w:color w:val="000000"/>
          <w:sz w:val="28"/>
        </w:rPr>
        <w:t>
      105. Конкурстық комиссияның отырыстары аудио-бейне жазбамен сүйемелденеді. Аудио-бейне жазбалар білім беру ұйымдарында бірінші отырыс өткізілген күннен бастап бір жыл бойы сақталады.</w:t>
      </w:r>
    </w:p>
    <w:bookmarkEnd w:id="151"/>
    <w:bookmarkStart w:name="z160" w:id="152"/>
    <w:p>
      <w:pPr>
        <w:spacing w:after="0"/>
        <w:ind w:left="0"/>
        <w:jc w:val="both"/>
      </w:pPr>
      <w:r>
        <w:rPr>
          <w:rFonts w:ascii="Times New Roman"/>
          <w:b w:val="false"/>
          <w:i w:val="false"/>
          <w:color w:val="000000"/>
          <w:sz w:val="28"/>
        </w:rPr>
        <w:t>
      106. Конкурсқа қатысуға құжаттарды қабылдау конкурс өткізу туралы хабарландыру жарияланған соңғы күннен бастап жеті жұмыс күні ішінде жүргізіледі.</w:t>
      </w:r>
    </w:p>
    <w:bookmarkEnd w:id="152"/>
    <w:bookmarkStart w:name="z161" w:id="153"/>
    <w:p>
      <w:pPr>
        <w:spacing w:after="0"/>
        <w:ind w:left="0"/>
        <w:jc w:val="both"/>
      </w:pPr>
      <w:r>
        <w:rPr>
          <w:rFonts w:ascii="Times New Roman"/>
          <w:b w:val="false"/>
          <w:i w:val="false"/>
          <w:color w:val="000000"/>
          <w:sz w:val="28"/>
        </w:rPr>
        <w:t>
      107. Конкурсқа қатысуға ниет білдірген адам хабарландыруда көрсетілген құжаттарды қабылдау мерзімінде келесі құжаттарды электрондық немесе қағаз түрінде жолдайды:</w:t>
      </w:r>
    </w:p>
    <w:bookmarkEnd w:id="153"/>
    <w:bookmarkStart w:name="z162" w:id="154"/>
    <w:p>
      <w:pPr>
        <w:spacing w:after="0"/>
        <w:ind w:left="0"/>
        <w:jc w:val="both"/>
      </w:pPr>
      <w:r>
        <w:rPr>
          <w:rFonts w:ascii="Times New Roman"/>
          <w:b w:val="false"/>
          <w:i w:val="false"/>
          <w:color w:val="000000"/>
          <w:sz w:val="28"/>
        </w:rPr>
        <w:t xml:space="preserve">
      1) осы Қағидаларға </w:t>
      </w:r>
      <w:r>
        <w:rPr>
          <w:rFonts w:ascii="Times New Roman"/>
          <w:b w:val="false"/>
          <w:i w:val="false"/>
          <w:color w:val="000000"/>
          <w:sz w:val="28"/>
        </w:rPr>
        <w:t>10-қосымшаға</w:t>
      </w:r>
      <w:r>
        <w:rPr>
          <w:rFonts w:ascii="Times New Roman"/>
          <w:b w:val="false"/>
          <w:i w:val="false"/>
          <w:color w:val="000000"/>
          <w:sz w:val="28"/>
        </w:rPr>
        <w:t xml:space="preserve"> сәйкес нысан бойынша қоса берілетін құжаттардың тізбесін көрсете отырып, Конкурсқа қатысу туралы өтініш;</w:t>
      </w:r>
    </w:p>
    <w:bookmarkEnd w:id="154"/>
    <w:bookmarkStart w:name="z163" w:id="155"/>
    <w:p>
      <w:pPr>
        <w:spacing w:after="0"/>
        <w:ind w:left="0"/>
        <w:jc w:val="both"/>
      </w:pPr>
      <w:r>
        <w:rPr>
          <w:rFonts w:ascii="Times New Roman"/>
          <w:b w:val="false"/>
          <w:i w:val="false"/>
          <w:color w:val="000000"/>
          <w:sz w:val="28"/>
        </w:rPr>
        <w:t>
      2) жеке басын куәландыратын құжат не цифрлық құжаттар сервисінен алынған электронды құжат (идентификация үшін);</w:t>
      </w:r>
    </w:p>
    <w:bookmarkEnd w:id="155"/>
    <w:bookmarkStart w:name="z164" w:id="156"/>
    <w:p>
      <w:pPr>
        <w:spacing w:after="0"/>
        <w:ind w:left="0"/>
        <w:jc w:val="both"/>
      </w:pPr>
      <w:r>
        <w:rPr>
          <w:rFonts w:ascii="Times New Roman"/>
          <w:b w:val="false"/>
          <w:i w:val="false"/>
          <w:color w:val="000000"/>
          <w:sz w:val="28"/>
        </w:rPr>
        <w:t>
      3) кадрларды есепке алу бойынша толтырылған жеке іс парағы (нақты тұрғылықты мекенжайы мен байланыс телефондары көрсетілген – бар болса);</w:t>
      </w:r>
    </w:p>
    <w:bookmarkEnd w:id="156"/>
    <w:bookmarkStart w:name="z165" w:id="157"/>
    <w:p>
      <w:pPr>
        <w:spacing w:after="0"/>
        <w:ind w:left="0"/>
        <w:jc w:val="both"/>
      </w:pPr>
      <w:r>
        <w:rPr>
          <w:rFonts w:ascii="Times New Roman"/>
          <w:b w:val="false"/>
          <w:i w:val="false"/>
          <w:color w:val="000000"/>
          <w:sz w:val="28"/>
        </w:rPr>
        <w:t>
      4) Педагогтердің үлгілік біліктілік сипаттамаларымен бекітілген лауазымға қойылатын біліктілік талаптарына сәйкес білімі туралы құжаттардың көшірмелері;</w:t>
      </w:r>
    </w:p>
    <w:bookmarkEnd w:id="157"/>
    <w:bookmarkStart w:name="z166" w:id="158"/>
    <w:p>
      <w:pPr>
        <w:spacing w:after="0"/>
        <w:ind w:left="0"/>
        <w:jc w:val="both"/>
      </w:pPr>
      <w:r>
        <w:rPr>
          <w:rFonts w:ascii="Times New Roman"/>
          <w:b w:val="false"/>
          <w:i w:val="false"/>
          <w:color w:val="000000"/>
          <w:sz w:val="28"/>
        </w:rPr>
        <w:t>
      5) еңбек қызметін растайтын құжаттың көшірмесі (бар болса);</w:t>
      </w:r>
    </w:p>
    <w:bookmarkEnd w:id="158"/>
    <w:bookmarkStart w:name="z167" w:id="159"/>
    <w:p>
      <w:pPr>
        <w:spacing w:after="0"/>
        <w:ind w:left="0"/>
        <w:jc w:val="both"/>
      </w:pPr>
      <w:r>
        <w:rPr>
          <w:rFonts w:ascii="Times New Roman"/>
          <w:b w:val="false"/>
          <w:i w:val="false"/>
          <w:color w:val="000000"/>
          <w:sz w:val="28"/>
        </w:rPr>
        <w:t xml:space="preserve">
      6)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ДСМ-175/2020 </w:t>
      </w:r>
      <w:r>
        <w:rPr>
          <w:rFonts w:ascii="Times New Roman"/>
          <w:b w:val="false"/>
          <w:i w:val="false"/>
          <w:color w:val="000000"/>
          <w:sz w:val="28"/>
        </w:rPr>
        <w:t>бұйрығымен</w:t>
      </w:r>
      <w:r>
        <w:rPr>
          <w:rFonts w:ascii="Times New Roman"/>
          <w:b w:val="false"/>
          <w:i w:val="false"/>
          <w:color w:val="000000"/>
          <w:sz w:val="28"/>
        </w:rPr>
        <w:t xml:space="preserve"> бекітілген нысан бойынша денсаулық жағдайы туралы анықтама (Нормативтік құқықтық актілерді мемлекеттік тіркеу тізілімінде № 21579 болып тіркелген).</w:t>
      </w:r>
    </w:p>
    <w:bookmarkEnd w:id="159"/>
    <w:bookmarkStart w:name="z168" w:id="160"/>
    <w:p>
      <w:pPr>
        <w:spacing w:after="0"/>
        <w:ind w:left="0"/>
        <w:jc w:val="both"/>
      </w:pPr>
      <w:r>
        <w:rPr>
          <w:rFonts w:ascii="Times New Roman"/>
          <w:b w:val="false"/>
          <w:i w:val="false"/>
          <w:color w:val="000000"/>
          <w:sz w:val="28"/>
        </w:rPr>
        <w:t>
      7) психоневрологиялық ұйымнан анықтама;</w:t>
      </w:r>
    </w:p>
    <w:bookmarkEnd w:id="160"/>
    <w:bookmarkStart w:name="z169" w:id="161"/>
    <w:p>
      <w:pPr>
        <w:spacing w:after="0"/>
        <w:ind w:left="0"/>
        <w:jc w:val="both"/>
      </w:pPr>
      <w:r>
        <w:rPr>
          <w:rFonts w:ascii="Times New Roman"/>
          <w:b w:val="false"/>
          <w:i w:val="false"/>
          <w:color w:val="000000"/>
          <w:sz w:val="28"/>
        </w:rPr>
        <w:t>
      8) наркологиялық ұйымнан анықтама;</w:t>
      </w:r>
    </w:p>
    <w:bookmarkEnd w:id="161"/>
    <w:bookmarkStart w:name="z170" w:id="162"/>
    <w:p>
      <w:pPr>
        <w:spacing w:after="0"/>
        <w:ind w:left="0"/>
        <w:jc w:val="both"/>
      </w:pPr>
      <w:r>
        <w:rPr>
          <w:rFonts w:ascii="Times New Roman"/>
          <w:b w:val="false"/>
          <w:i w:val="false"/>
          <w:color w:val="000000"/>
          <w:sz w:val="28"/>
        </w:rPr>
        <w:t>
      9) Ұлттық біліктілік тестілеу сертификаты (бұдан әрі – ҰБТ) немесе педагог-модератордың, педагог-сарапшының, педагог-зерттеушінің, педагог-шебердің біліктілік санатының болуы туралы куәлік (болған жағдайда).</w:t>
      </w:r>
    </w:p>
    <w:bookmarkEnd w:id="162"/>
    <w:bookmarkStart w:name="z171" w:id="163"/>
    <w:p>
      <w:pPr>
        <w:spacing w:after="0"/>
        <w:ind w:left="0"/>
        <w:jc w:val="both"/>
      </w:pPr>
      <w:r>
        <w:rPr>
          <w:rFonts w:ascii="Times New Roman"/>
          <w:b w:val="false"/>
          <w:i w:val="false"/>
          <w:color w:val="000000"/>
          <w:sz w:val="28"/>
        </w:rPr>
        <w:t>
      10) 11-қосымшаға сәйкес нысан бойынша педагогтің бос немесе уақытша бос лауазымына кандидаттың толтырылған Бағалау парағы.</w:t>
      </w:r>
    </w:p>
    <w:bookmarkEnd w:id="163"/>
    <w:bookmarkStart w:name="z172" w:id="164"/>
    <w:p>
      <w:pPr>
        <w:spacing w:after="0"/>
        <w:ind w:left="0"/>
        <w:jc w:val="both"/>
      </w:pPr>
      <w:r>
        <w:rPr>
          <w:rFonts w:ascii="Times New Roman"/>
          <w:b w:val="false"/>
          <w:i w:val="false"/>
          <w:color w:val="000000"/>
          <w:sz w:val="28"/>
        </w:rPr>
        <w:t>
      108. Конкурсқа қатысушы бар болған жағдайда біліміне, жұмыс тәжірибесіне, кәсіби деңгейіне қатысты қосымша ақпаратты (біліктілігін арттыру, ғылыми/академиялық дәрежелер мен атақтар беру, ғылыми немесе әдістемелік жарияланымдар, біліктілік санаттар туралы құжаттардың көшірмелері, алдыңғы жұмыс орнының басшылығынан ұсынымдар) ұсынады.</w:t>
      </w:r>
    </w:p>
    <w:bookmarkEnd w:id="164"/>
    <w:bookmarkStart w:name="z173" w:id="165"/>
    <w:p>
      <w:pPr>
        <w:spacing w:after="0"/>
        <w:ind w:left="0"/>
        <w:jc w:val="both"/>
      </w:pPr>
      <w:r>
        <w:rPr>
          <w:rFonts w:ascii="Times New Roman"/>
          <w:b w:val="false"/>
          <w:i w:val="false"/>
          <w:color w:val="000000"/>
          <w:sz w:val="28"/>
        </w:rPr>
        <w:t xml:space="preserve">
      109. Осы Қағидалардың </w:t>
      </w:r>
      <w:r>
        <w:rPr>
          <w:rFonts w:ascii="Times New Roman"/>
          <w:b w:val="false"/>
          <w:i w:val="false"/>
          <w:color w:val="000000"/>
          <w:sz w:val="28"/>
        </w:rPr>
        <w:t>107-тармағында</w:t>
      </w:r>
      <w:r>
        <w:rPr>
          <w:rFonts w:ascii="Times New Roman"/>
          <w:b w:val="false"/>
          <w:i w:val="false"/>
          <w:color w:val="000000"/>
          <w:sz w:val="28"/>
        </w:rPr>
        <w:t xml:space="preserve"> көрсетілген құжаттардың біреуінің болмауы құжаттарды кандидатқа қайтару үшін негіз болып табылады.</w:t>
      </w:r>
    </w:p>
    <w:bookmarkEnd w:id="165"/>
    <w:bookmarkStart w:name="z174" w:id="166"/>
    <w:p>
      <w:pPr>
        <w:spacing w:after="0"/>
        <w:ind w:left="0"/>
        <w:jc w:val="both"/>
      </w:pPr>
      <w:r>
        <w:rPr>
          <w:rFonts w:ascii="Times New Roman"/>
          <w:b w:val="false"/>
          <w:i w:val="false"/>
          <w:color w:val="000000"/>
          <w:sz w:val="28"/>
        </w:rPr>
        <w:t>
      110. Мемлекеттік ұйым кандидаттың құжаттарын қабылдағаннан кейін үш жұмыс күні ішінде құқықтық статистика және арнайы есепке алу жөніндегі уәкілетті органға немесе оның аумақтық бөлімшелеріне сыбайлас жемқорлық қылмыс және/немесе қылмыстық құқық бұзушылық жасағаны туралы мәліметтердің болуы не болмауы туралы, сондай-ақ педагогикалық әдептің бұзылуы туралы сұрау салуды Қазақстан Республикасы Білім және ғылым министрлігінің Білім және ғылым саласындағы сапаны қамтамасыз ету комитетіне жібереді.</w:t>
      </w:r>
    </w:p>
    <w:bookmarkEnd w:id="166"/>
    <w:bookmarkStart w:name="z175" w:id="167"/>
    <w:p>
      <w:pPr>
        <w:spacing w:after="0"/>
        <w:ind w:left="0"/>
        <w:jc w:val="both"/>
      </w:pPr>
      <w:r>
        <w:rPr>
          <w:rFonts w:ascii="Times New Roman"/>
          <w:b w:val="false"/>
          <w:i w:val="false"/>
          <w:color w:val="000000"/>
          <w:sz w:val="28"/>
        </w:rPr>
        <w:t>
      111. Қазақстан Республикасының қолданыстағы заңнамасына сәйкес жұмысқа орналасуға тыйым салатын сыбайлас жемқорлық қылмыс және/немесе қылмыстық құқық бұзушылық және/немесе педагогикалық әдеп нормаларын бұзу туралы мәліметтер анықталған жағдайда, педагог конкурстың кез келген кезеңінде шеттетіледі.</w:t>
      </w:r>
    </w:p>
    <w:bookmarkEnd w:id="167"/>
    <w:bookmarkStart w:name="z176" w:id="168"/>
    <w:p>
      <w:pPr>
        <w:spacing w:after="0"/>
        <w:ind w:left="0"/>
        <w:jc w:val="both"/>
      </w:pPr>
      <w:r>
        <w:rPr>
          <w:rFonts w:ascii="Times New Roman"/>
          <w:b w:val="false"/>
          <w:i w:val="false"/>
          <w:color w:val="000000"/>
          <w:sz w:val="28"/>
        </w:rPr>
        <w:t>
      112. Комиссия құжаттарды қабылдау аяқталған күннен кейін бес жұмыс күні ішінде кандидаттар құжаттарының Педагогтердің үлгілік біліктілік сипаттамаларымен бекітілген біліктілік талаптарына сәйкестігін қарауды жүргізеді.</w:t>
      </w:r>
    </w:p>
    <w:bookmarkEnd w:id="168"/>
    <w:bookmarkStart w:name="z177" w:id="169"/>
    <w:p>
      <w:pPr>
        <w:spacing w:after="0"/>
        <w:ind w:left="0"/>
        <w:jc w:val="both"/>
      </w:pPr>
      <w:r>
        <w:rPr>
          <w:rFonts w:ascii="Times New Roman"/>
          <w:b w:val="false"/>
          <w:i w:val="false"/>
          <w:color w:val="000000"/>
          <w:sz w:val="28"/>
        </w:rPr>
        <w:t xml:space="preserve">
      113. Конкурстық комиссия кандидаттар құжаттарының біліктілік талаптарға сәйкестігін қарау нәтижелері бойынша, сондай-ақ осы Қағидаларға </w:t>
      </w:r>
      <w:r>
        <w:rPr>
          <w:rFonts w:ascii="Times New Roman"/>
          <w:b w:val="false"/>
          <w:i w:val="false"/>
          <w:color w:val="000000"/>
          <w:sz w:val="28"/>
        </w:rPr>
        <w:t>11-қосымшаға</w:t>
      </w:r>
      <w:r>
        <w:rPr>
          <w:rFonts w:ascii="Times New Roman"/>
          <w:b w:val="false"/>
          <w:i w:val="false"/>
          <w:color w:val="000000"/>
          <w:sz w:val="28"/>
        </w:rPr>
        <w:t xml:space="preserve"> сәйкес Бағалау парағында көрсетілген балдарды есептеуді жүзеге асырады.</w:t>
      </w:r>
    </w:p>
    <w:bookmarkEnd w:id="169"/>
    <w:bookmarkStart w:name="z178" w:id="170"/>
    <w:p>
      <w:pPr>
        <w:spacing w:after="0"/>
        <w:ind w:left="0"/>
        <w:jc w:val="both"/>
      </w:pPr>
      <w:r>
        <w:rPr>
          <w:rFonts w:ascii="Times New Roman"/>
          <w:b w:val="false"/>
          <w:i w:val="false"/>
          <w:color w:val="000000"/>
          <w:sz w:val="28"/>
        </w:rPr>
        <w:t>
      114. Конкурс қорытындылары бойынша шешімді конкурстық комиссия жинаған балл негізінде қабылдайды.</w:t>
      </w:r>
    </w:p>
    <w:bookmarkEnd w:id="170"/>
    <w:bookmarkStart w:name="z179" w:id="171"/>
    <w:p>
      <w:pPr>
        <w:spacing w:after="0"/>
        <w:ind w:left="0"/>
        <w:jc w:val="both"/>
      </w:pPr>
      <w:r>
        <w:rPr>
          <w:rFonts w:ascii="Times New Roman"/>
          <w:b w:val="false"/>
          <w:i w:val="false"/>
          <w:color w:val="000000"/>
          <w:sz w:val="28"/>
        </w:rPr>
        <w:t>
      115. Ең көп балл жинаған кандидат конкурстан өтті деп есептеледі және мемлекеттік білім беру ұйымының бірінші басшысына тағайындауға ұсынылады.</w:t>
      </w:r>
    </w:p>
    <w:bookmarkEnd w:id="171"/>
    <w:bookmarkStart w:name="z180" w:id="172"/>
    <w:p>
      <w:pPr>
        <w:spacing w:after="0"/>
        <w:ind w:left="0"/>
        <w:jc w:val="both"/>
      </w:pPr>
      <w:r>
        <w:rPr>
          <w:rFonts w:ascii="Times New Roman"/>
          <w:b w:val="false"/>
          <w:i w:val="false"/>
          <w:color w:val="000000"/>
          <w:sz w:val="28"/>
        </w:rPr>
        <w:t>
      116. Кандидаттардың балл саны тең болған жағдайда конкурстық комиссия әңгімелесу өткізу туралы шешім қабылдайды, нәтижесі бойынша қызметке тағайындауға кандидат айқындалады.</w:t>
      </w:r>
    </w:p>
    <w:bookmarkEnd w:id="172"/>
    <w:bookmarkStart w:name="z181" w:id="173"/>
    <w:p>
      <w:pPr>
        <w:spacing w:after="0"/>
        <w:ind w:left="0"/>
        <w:jc w:val="both"/>
      </w:pPr>
      <w:r>
        <w:rPr>
          <w:rFonts w:ascii="Times New Roman"/>
          <w:b w:val="false"/>
          <w:i w:val="false"/>
          <w:color w:val="000000"/>
          <w:sz w:val="28"/>
        </w:rPr>
        <w:t>
      117. Конкурстық комиссияның шешімімен келіспеген жағдайда комиссияның кез келген мүшесі өз пікірін баяндайды, комиссия отырысының хаттамасына қоса беріледі.</w:t>
      </w:r>
    </w:p>
    <w:bookmarkEnd w:id="173"/>
    <w:bookmarkStart w:name="z182" w:id="174"/>
    <w:p>
      <w:pPr>
        <w:spacing w:after="0"/>
        <w:ind w:left="0"/>
        <w:jc w:val="both"/>
      </w:pPr>
      <w:r>
        <w:rPr>
          <w:rFonts w:ascii="Times New Roman"/>
          <w:b w:val="false"/>
          <w:i w:val="false"/>
          <w:color w:val="000000"/>
          <w:sz w:val="28"/>
        </w:rPr>
        <w:t>
      118. Конкурстық комиссия шешімі хаттамамен ресімделеді, оған комиссия төрағасы мен мүшелері, сондай-ақ хаттамалауды жүзеге асыратын хатшы қол қояды.</w:t>
      </w:r>
    </w:p>
    <w:bookmarkEnd w:id="174"/>
    <w:bookmarkStart w:name="z183" w:id="175"/>
    <w:p>
      <w:pPr>
        <w:spacing w:after="0"/>
        <w:ind w:left="0"/>
        <w:jc w:val="both"/>
      </w:pPr>
      <w:r>
        <w:rPr>
          <w:rFonts w:ascii="Times New Roman"/>
          <w:b w:val="false"/>
          <w:i w:val="false"/>
          <w:color w:val="000000"/>
          <w:sz w:val="28"/>
        </w:rPr>
        <w:t>
      119. Әңгiмелесуге қатысқан, бiрақ тағайындауға ұсынылмаған кандидаттарды конкурстық комиссия кадр резервiне қоюды ұсынады.</w:t>
      </w:r>
    </w:p>
    <w:bookmarkEnd w:id="175"/>
    <w:bookmarkStart w:name="z184" w:id="176"/>
    <w:p>
      <w:pPr>
        <w:spacing w:after="0"/>
        <w:ind w:left="0"/>
        <w:jc w:val="both"/>
      </w:pPr>
      <w:r>
        <w:rPr>
          <w:rFonts w:ascii="Times New Roman"/>
          <w:b w:val="false"/>
          <w:i w:val="false"/>
          <w:color w:val="000000"/>
          <w:sz w:val="28"/>
        </w:rPr>
        <w:t>
      120. Кадр резервінде болу мерзімі кадр резервіне алынған күннен бастап бір жылды құрайды.</w:t>
      </w:r>
    </w:p>
    <w:bookmarkEnd w:id="176"/>
    <w:bookmarkStart w:name="z185" w:id="177"/>
    <w:p>
      <w:pPr>
        <w:spacing w:after="0"/>
        <w:ind w:left="0"/>
        <w:jc w:val="both"/>
      </w:pPr>
      <w:r>
        <w:rPr>
          <w:rFonts w:ascii="Times New Roman"/>
          <w:b w:val="false"/>
          <w:i w:val="false"/>
          <w:color w:val="000000"/>
          <w:sz w:val="28"/>
        </w:rPr>
        <w:t>
      121. Кадр резервіне енгізілген кандидаттар конкурс жарияланған кезде конкурстық комиссиямен әңгімелесу кезеңінен өтеді.</w:t>
      </w:r>
    </w:p>
    <w:bookmarkEnd w:id="177"/>
    <w:bookmarkStart w:name="z186" w:id="178"/>
    <w:p>
      <w:pPr>
        <w:spacing w:after="0"/>
        <w:ind w:left="0"/>
        <w:jc w:val="both"/>
      </w:pPr>
      <w:r>
        <w:rPr>
          <w:rFonts w:ascii="Times New Roman"/>
          <w:b w:val="false"/>
          <w:i w:val="false"/>
          <w:color w:val="000000"/>
          <w:sz w:val="28"/>
        </w:rPr>
        <w:t>
      122. Конкурстың нәтижелері мемлекеттік білім беру ұйымының Интернет-ресурсында, конкурстың соңғы отырысы өткізілген күні ұйымның әлеуметтік желілерінің ресми аккаунттарында жарияланады.</w:t>
      </w:r>
    </w:p>
    <w:bookmarkEnd w:id="178"/>
    <w:bookmarkStart w:name="z187" w:id="179"/>
    <w:p>
      <w:pPr>
        <w:spacing w:after="0"/>
        <w:ind w:left="0"/>
        <w:jc w:val="both"/>
      </w:pPr>
      <w:r>
        <w:rPr>
          <w:rFonts w:ascii="Times New Roman"/>
          <w:b w:val="false"/>
          <w:i w:val="false"/>
          <w:color w:val="000000"/>
          <w:sz w:val="28"/>
        </w:rPr>
        <w:t>
      123. Педагогтердің үлгілік біліктілік сипаттамаларымен бекітілген біліктілік талаптарына сәйкес келетін немесе комиссияның оң қорытындысын алған кандидатпен білім беру ұйымының басшысы еңбек шартын жасасады және жұмысқа қабылдау туралы бұйрық шығарады.</w:t>
      </w:r>
    </w:p>
    <w:bookmarkEnd w:id="179"/>
    <w:bookmarkStart w:name="z188" w:id="180"/>
    <w:p>
      <w:pPr>
        <w:spacing w:after="0"/>
        <w:ind w:left="0"/>
        <w:jc w:val="both"/>
      </w:pPr>
      <w:r>
        <w:rPr>
          <w:rFonts w:ascii="Times New Roman"/>
          <w:b w:val="false"/>
          <w:i w:val="false"/>
          <w:color w:val="000000"/>
          <w:sz w:val="28"/>
        </w:rPr>
        <w:t>
      124. Конкурстық комиссияның оң қорытындысын алған кандидат еңбек шартын жасасудан бас тартқан жағдайда, білім беру ұйымының басшысы конкурстық комиссия кадр резервіне ұсынған немесе қабылдауға ұсынылған педагогтен кейін ең жоғары балл жинаған кандидатпен еңбек шартын жасасады.</w:t>
      </w:r>
    </w:p>
    <w:bookmarkEnd w:id="180"/>
    <w:bookmarkStart w:name="z189" w:id="181"/>
    <w:p>
      <w:pPr>
        <w:spacing w:after="0"/>
        <w:ind w:left="0"/>
        <w:jc w:val="both"/>
      </w:pPr>
      <w:r>
        <w:rPr>
          <w:rFonts w:ascii="Times New Roman"/>
          <w:b w:val="false"/>
          <w:i w:val="false"/>
          <w:color w:val="000000"/>
          <w:sz w:val="28"/>
        </w:rPr>
        <w:t>
      125. Егер конкурс нәтижесінде комиссия бос лауазымға орналасуға кандидаттарды анықтамаса, конкурс өткізілмеді деп танылады.</w:t>
      </w:r>
    </w:p>
    <w:bookmarkEnd w:id="181"/>
    <w:bookmarkStart w:name="z190" w:id="182"/>
    <w:p>
      <w:pPr>
        <w:spacing w:after="0"/>
        <w:ind w:left="0"/>
        <w:jc w:val="both"/>
      </w:pPr>
      <w:r>
        <w:rPr>
          <w:rFonts w:ascii="Times New Roman"/>
          <w:b w:val="false"/>
          <w:i w:val="false"/>
          <w:color w:val="000000"/>
          <w:sz w:val="28"/>
        </w:rPr>
        <w:t>
      126. Кандидаттар өздеріне қатысты бөлігінде конкурстық құжаттармен және комиссия шешімімен танысады.</w:t>
      </w:r>
    </w:p>
    <w:bookmarkEnd w:id="182"/>
    <w:bookmarkStart w:name="z191" w:id="183"/>
    <w:p>
      <w:pPr>
        <w:spacing w:after="0"/>
        <w:ind w:left="0"/>
        <w:jc w:val="both"/>
      </w:pPr>
      <w:r>
        <w:rPr>
          <w:rFonts w:ascii="Times New Roman"/>
          <w:b w:val="false"/>
          <w:i w:val="false"/>
          <w:color w:val="000000"/>
          <w:sz w:val="28"/>
        </w:rPr>
        <w:t>
      127. Қос қызмет атқаратын педагогтерді конкурссыз жұмысқа қабылдау бір пән бойынша 8 сағаттан аспайтын уақытқа рұқсат етіледі.</w:t>
      </w:r>
    </w:p>
    <w:bookmarkEnd w:id="183"/>
    <w:bookmarkStart w:name="z192" w:id="184"/>
    <w:p>
      <w:pPr>
        <w:spacing w:after="0"/>
        <w:ind w:left="0"/>
        <w:jc w:val="both"/>
      </w:pPr>
      <w:r>
        <w:rPr>
          <w:rFonts w:ascii="Times New Roman"/>
          <w:b w:val="false"/>
          <w:i w:val="false"/>
          <w:color w:val="000000"/>
          <w:sz w:val="28"/>
        </w:rPr>
        <w:t>
      128. Шағын жинақталған мектепті қоспағанда, қос қызмет атқаратын педагогтің бос жүктемесі педагогтердің арасында бөлінбейді</w:t>
      </w:r>
    </w:p>
    <w:bookmarkEnd w:id="184"/>
    <w:bookmarkStart w:name="z193" w:id="185"/>
    <w:p>
      <w:pPr>
        <w:spacing w:after="0"/>
        <w:ind w:left="0"/>
        <w:jc w:val="both"/>
      </w:pPr>
      <w:r>
        <w:rPr>
          <w:rFonts w:ascii="Times New Roman"/>
          <w:b w:val="false"/>
          <w:i w:val="false"/>
          <w:color w:val="000000"/>
          <w:sz w:val="28"/>
        </w:rPr>
        <w:t>
      129. Оқу жылының басында бос лауазымға тиісті кандидат айқындалмаған жағдайда, оқу жылы ішінде бос сағаттар білім беру ұйымының педагогтері арасында бөлінеді және (немесе) уақытша педагог және (немесе) қос қызмет атқаратын педагог қабылданады.</w:t>
      </w:r>
    </w:p>
    <w:bookmarkEnd w:id="185"/>
    <w:bookmarkStart w:name="z194" w:id="186"/>
    <w:p>
      <w:pPr>
        <w:spacing w:after="0"/>
        <w:ind w:left="0"/>
        <w:jc w:val="both"/>
      </w:pPr>
      <w:r>
        <w:rPr>
          <w:rFonts w:ascii="Times New Roman"/>
          <w:b w:val="false"/>
          <w:i w:val="false"/>
          <w:color w:val="000000"/>
          <w:sz w:val="28"/>
        </w:rPr>
        <w:t xml:space="preserve">
      130. Кандидаттар конкурстық комиссияның шешімімен келіспеген жағдайда Қазақстан Республикасының Әкімшілік рәсімдік-процестік </w:t>
      </w:r>
      <w:r>
        <w:rPr>
          <w:rFonts w:ascii="Times New Roman"/>
          <w:b w:val="false"/>
          <w:i w:val="false"/>
          <w:color w:val="000000"/>
          <w:sz w:val="28"/>
        </w:rPr>
        <w:t>кодексінің</w:t>
      </w:r>
      <w:r>
        <w:rPr>
          <w:rFonts w:ascii="Times New Roman"/>
          <w:b w:val="false"/>
          <w:i w:val="false"/>
          <w:color w:val="000000"/>
          <w:sz w:val="28"/>
        </w:rPr>
        <w:t xml:space="preserve"> нормаларына сәйкес шағым береді.</w:t>
      </w:r>
    </w:p>
    <w:bookmarkEnd w:id="186"/>
    <w:bookmarkStart w:name="z195" w:id="187"/>
    <w:p>
      <w:pPr>
        <w:spacing w:after="0"/>
        <w:ind w:left="0"/>
        <w:jc w:val="both"/>
      </w:pPr>
      <w:r>
        <w:rPr>
          <w:rFonts w:ascii="Times New Roman"/>
          <w:b w:val="false"/>
          <w:i w:val="false"/>
          <w:color w:val="000000"/>
          <w:sz w:val="28"/>
        </w:rPr>
        <w:t>
      131. Конкурсқа қатысушылар конкурстық комиссия шешіміне жоғары тұрған органның апелляциялық комиссиясына немесе сот тәртібімен шағым жасайды.</w:t>
      </w:r>
    </w:p>
    <w:bookmarkEnd w:id="187"/>
    <w:bookmarkStart w:name="z196" w:id="188"/>
    <w:p>
      <w:pPr>
        <w:spacing w:after="0"/>
        <w:ind w:left="0"/>
        <w:jc w:val="both"/>
      </w:pPr>
      <w:r>
        <w:rPr>
          <w:rFonts w:ascii="Times New Roman"/>
          <w:b w:val="false"/>
          <w:i w:val="false"/>
          <w:color w:val="000000"/>
          <w:sz w:val="28"/>
        </w:rPr>
        <w:t xml:space="preserve">
      132. Педагогті лауазымынан босату Қазақстан Республикасының Еңбек кодексінің </w:t>
      </w:r>
      <w:r>
        <w:rPr>
          <w:rFonts w:ascii="Times New Roman"/>
          <w:b w:val="false"/>
          <w:i w:val="false"/>
          <w:color w:val="000000"/>
          <w:sz w:val="28"/>
        </w:rPr>
        <w:t>49-бабында</w:t>
      </w:r>
      <w:r>
        <w:rPr>
          <w:rFonts w:ascii="Times New Roman"/>
          <w:b w:val="false"/>
          <w:i w:val="false"/>
          <w:color w:val="000000"/>
          <w:sz w:val="28"/>
        </w:rPr>
        <w:t xml:space="preserve"> көрсетілген негіздер бойынша жүзеге асырылады.</w:t>
      </w:r>
    </w:p>
    <w:bookmarkEnd w:id="188"/>
    <w:bookmarkStart w:name="z197" w:id="189"/>
    <w:p>
      <w:pPr>
        <w:spacing w:after="0"/>
        <w:ind w:left="0"/>
        <w:jc w:val="both"/>
      </w:pPr>
      <w:r>
        <w:rPr>
          <w:rFonts w:ascii="Times New Roman"/>
          <w:b w:val="false"/>
          <w:i w:val="false"/>
          <w:color w:val="000000"/>
          <w:sz w:val="28"/>
        </w:rPr>
        <w:t>
      133. Мемлекеттік білім беру ұйымдарының педагогтерін босатуды білім беру ұйымы ауданның (облыстық маңызы бар қаланың) білім бөлімімен келісе отырып жүзеге асырады.</w:t>
      </w:r>
    </w:p>
    <w:bookmarkEnd w:id="18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Мемлекеттік білім беру</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лауазымға тағайындау,</w:t>
            </w:r>
            <w:r>
              <w:br/>
            </w:r>
            <w:r>
              <w:rPr>
                <w:rFonts w:ascii="Times New Roman"/>
                <w:b w:val="false"/>
                <w:i w:val="false"/>
                <w:color w:val="000000"/>
                <w:sz w:val="20"/>
              </w:rPr>
              <w:t xml:space="preserve">лауазымнан босату </w:t>
            </w:r>
            <w:r>
              <w:br/>
            </w:r>
            <w:r>
              <w:rPr>
                <w:rFonts w:ascii="Times New Roman"/>
                <w:b w:val="false"/>
                <w:i w:val="false"/>
                <w:color w:val="000000"/>
                <w:sz w:val="20"/>
              </w:rPr>
              <w:t>қағидаларына</w:t>
            </w:r>
            <w:r>
              <w:br/>
            </w:r>
            <w:r>
              <w:rPr>
                <w:rFonts w:ascii="Times New Roman"/>
                <w:b w:val="false"/>
                <w:i w:val="false"/>
                <w:color w:val="000000"/>
                <w:sz w:val="20"/>
              </w:rPr>
              <w:t>1-қосымша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74"/>
        <w:gridCol w:w="1378"/>
        <w:gridCol w:w="10548"/>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білім беру ұйымдарының бірінші басшыларын тағайындау конкурсына қатысу үшін құжаттар қабылдау" мемлекеттік көрсетілетін қызмет стандарты</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105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Қазақстан Республикасы Білім және ғылым министрлігі және (немесе) облыстардың, Нұр-Сұлтан, Алматы, Шымкент қалаларының, аудандардың (облыстық маңызы бар қалалардың) білім басқармалары (бұдан әрі – көрсетілетін қызметті беруші) көрсетеді</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w:t>
            </w:r>
          </w:p>
          <w:p>
            <w:pPr>
              <w:spacing w:after="20"/>
              <w:ind w:left="20"/>
              <w:jc w:val="both"/>
            </w:pPr>
            <w:r>
              <w:rPr>
                <w:rFonts w:ascii="Times New Roman"/>
                <w:b w:val="false"/>
                <w:i w:val="false"/>
                <w:color w:val="000000"/>
                <w:sz w:val="20"/>
              </w:rPr>
              <w:t>
қызметті ұсыну тәсілдері</w:t>
            </w:r>
          </w:p>
        </w:tc>
        <w:tc>
          <w:tcPr>
            <w:tcW w:w="105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үшін құжаттарды қабылдау және нәтижесін беру:</w:t>
            </w:r>
          </w:p>
          <w:p>
            <w:pPr>
              <w:spacing w:after="20"/>
              <w:ind w:left="20"/>
              <w:jc w:val="both"/>
            </w:pPr>
            <w:r>
              <w:rPr>
                <w:rFonts w:ascii="Times New Roman"/>
                <w:b w:val="false"/>
                <w:i w:val="false"/>
                <w:color w:val="000000"/>
                <w:sz w:val="20"/>
              </w:rPr>
              <w:t>
1) көрсетілетін қызметті берушінің кеңсесі;</w:t>
            </w:r>
          </w:p>
          <w:p>
            <w:pPr>
              <w:spacing w:after="20"/>
              <w:ind w:left="20"/>
              <w:jc w:val="both"/>
            </w:pPr>
            <w:r>
              <w:rPr>
                <w:rFonts w:ascii="Times New Roman"/>
                <w:b w:val="false"/>
                <w:i w:val="false"/>
                <w:color w:val="000000"/>
                <w:sz w:val="20"/>
              </w:rPr>
              <w:t>
2) "Азаматтарға арналған үкімет" мемлекеттік корпорациясы коммерциялық емес акционерлік қоғамы (бұдан әрі – Мемлекеттік корпорация);</w:t>
            </w:r>
          </w:p>
          <w:p>
            <w:pPr>
              <w:spacing w:after="20"/>
              <w:ind w:left="20"/>
              <w:jc w:val="both"/>
            </w:pPr>
            <w:r>
              <w:rPr>
                <w:rFonts w:ascii="Times New Roman"/>
                <w:b w:val="false"/>
                <w:i w:val="false"/>
                <w:color w:val="000000"/>
                <w:sz w:val="20"/>
              </w:rPr>
              <w:t>
3) "электрондық үкіметтің" веб-порталы (бұдан әрі - портал) арқылы жүзеге асырылады.</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105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мерзімдері: 1) көрсетілетін қызметті беруші арқылы жүгінген кезде – 20 минут;</w:t>
            </w:r>
          </w:p>
          <w:p>
            <w:pPr>
              <w:spacing w:after="20"/>
              <w:ind w:left="20"/>
              <w:jc w:val="both"/>
            </w:pPr>
            <w:r>
              <w:rPr>
                <w:rFonts w:ascii="Times New Roman"/>
                <w:b w:val="false"/>
                <w:i w:val="false"/>
                <w:color w:val="000000"/>
                <w:sz w:val="20"/>
              </w:rPr>
              <w:t>
2) көрсетілетін қызметті берушінің орналасқан жері бойынша Мемлекеттік корпорацияға жүгінген кезде – 2 (екі) жұмыс күні;</w:t>
            </w:r>
          </w:p>
          <w:p>
            <w:pPr>
              <w:spacing w:after="20"/>
              <w:ind w:left="20"/>
              <w:jc w:val="both"/>
            </w:pPr>
            <w:r>
              <w:rPr>
                <w:rFonts w:ascii="Times New Roman"/>
                <w:b w:val="false"/>
                <w:i w:val="false"/>
                <w:color w:val="000000"/>
                <w:sz w:val="20"/>
              </w:rPr>
              <w:t>
3) Мемлекеттік корпорацияға көрсетілетін қызметті берушінің орналасқан жері бойынша емес – 7 (жеті) жұмыс күні.</w:t>
            </w:r>
          </w:p>
          <w:p>
            <w:pPr>
              <w:spacing w:after="20"/>
              <w:ind w:left="20"/>
              <w:jc w:val="both"/>
            </w:pPr>
            <w:r>
              <w:rPr>
                <w:rFonts w:ascii="Times New Roman"/>
                <w:b w:val="false"/>
                <w:i w:val="false"/>
                <w:color w:val="000000"/>
                <w:sz w:val="20"/>
              </w:rPr>
              <w:t>
Мемлекеттік корпорацияға жүгінген кезде қабылдау күні мемлекеттік қызмет көрсету мерзіміне кірмейді;</w:t>
            </w:r>
          </w:p>
          <w:p>
            <w:pPr>
              <w:spacing w:after="20"/>
              <w:ind w:left="20"/>
              <w:jc w:val="both"/>
            </w:pPr>
            <w:r>
              <w:rPr>
                <w:rFonts w:ascii="Times New Roman"/>
                <w:b w:val="false"/>
                <w:i w:val="false"/>
                <w:color w:val="000000"/>
                <w:sz w:val="20"/>
              </w:rPr>
              <w:t>
4) портал арқылы жүгінген кезде – бір жұмыс күні.</w:t>
            </w:r>
          </w:p>
          <w:p>
            <w:pPr>
              <w:spacing w:after="20"/>
              <w:ind w:left="20"/>
              <w:jc w:val="both"/>
            </w:pPr>
            <w:r>
              <w:rPr>
                <w:rFonts w:ascii="Times New Roman"/>
                <w:b w:val="false"/>
                <w:i w:val="false"/>
                <w:color w:val="000000"/>
                <w:sz w:val="20"/>
              </w:rPr>
              <w:t>
Қабылдау күні мемлекеттік қызмет көрсету мерзіміне кірмейді;</w:t>
            </w:r>
          </w:p>
          <w:p>
            <w:pPr>
              <w:spacing w:after="20"/>
              <w:ind w:left="20"/>
              <w:jc w:val="both"/>
            </w:pPr>
            <w:r>
              <w:rPr>
                <w:rFonts w:ascii="Times New Roman"/>
                <w:b w:val="false"/>
                <w:i w:val="false"/>
                <w:color w:val="000000"/>
                <w:sz w:val="20"/>
              </w:rPr>
              <w:t>
1) Мемлекеттік корпорацияға құжаттар топтамасын тапсыру үшін күтудің рұқсат етілген ең ұзақ уақыты – 20 (жиырма) минут;</w:t>
            </w:r>
          </w:p>
          <w:p>
            <w:pPr>
              <w:spacing w:after="20"/>
              <w:ind w:left="20"/>
              <w:jc w:val="both"/>
            </w:pPr>
            <w:r>
              <w:rPr>
                <w:rFonts w:ascii="Times New Roman"/>
                <w:b w:val="false"/>
                <w:i w:val="false"/>
                <w:color w:val="000000"/>
                <w:sz w:val="20"/>
              </w:rPr>
              <w:t>
2) көрсетілетін қызметті алушыға Мемлекеттік корпорацияда қызмет көрсетудің рұқсат етілген ең ұзақ уақыты – 20 (жиырма) минут.</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нысаны</w:t>
            </w:r>
          </w:p>
        </w:tc>
        <w:tc>
          <w:tcPr>
            <w:tcW w:w="105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w:t>
            </w:r>
          </w:p>
          <w:p>
            <w:pPr>
              <w:spacing w:after="20"/>
              <w:ind w:left="20"/>
              <w:jc w:val="both"/>
            </w:pPr>
            <w:r>
              <w:rPr>
                <w:rFonts w:ascii="Times New Roman"/>
                <w:b w:val="false"/>
                <w:i w:val="false"/>
                <w:color w:val="000000"/>
                <w:sz w:val="20"/>
              </w:rPr>
              <w:t>
/қағаз түрінде</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105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 көрсету кезінде қағаз түрінде - осы Қағидаларға </w:t>
            </w:r>
            <w:r>
              <w:rPr>
                <w:rFonts w:ascii="Times New Roman"/>
                <w:b w:val="false"/>
                <w:i w:val="false"/>
                <w:color w:val="000000"/>
                <w:sz w:val="20"/>
              </w:rPr>
              <w:t>3-қосымшаға</w:t>
            </w:r>
            <w:r>
              <w:rPr>
                <w:rFonts w:ascii="Times New Roman"/>
                <w:b w:val="false"/>
                <w:i w:val="false"/>
                <w:color w:val="000000"/>
                <w:sz w:val="20"/>
              </w:rPr>
              <w:t xml:space="preserve"> сәйкес нысан бойынша конкурсқа қатысуға құжаттарды қабылдау туралы қолхат беру не мемлекеттік қызмет көрсетуден дәлелді бас тарту. </w:t>
            </w:r>
          </w:p>
          <w:p>
            <w:pPr>
              <w:spacing w:after="20"/>
              <w:ind w:left="20"/>
              <w:jc w:val="both"/>
            </w:pPr>
            <w:r>
              <w:rPr>
                <w:rFonts w:ascii="Times New Roman"/>
                <w:b w:val="false"/>
                <w:i w:val="false"/>
                <w:color w:val="000000"/>
                <w:sz w:val="20"/>
              </w:rPr>
              <w:t>
Электрондық түрде жүгінген кезде көрсетілетін қызметті алушының "жеке кабинетіне" көрсетілетін қызметті берушінің уәкілетті адамының ЭЦҚ-мен қол қойылған электрондық құжат нысанында конкурсқа қатысуға құжаттардың қабылданғаны туралы хабарлама не дәлелді бас тарту келеді</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105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105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 Қазақстан Республикасының еңбек заңнамасына сәйкес демалыс және мереке күндерінен басқа, дүйсенбі-жұма аралығында сағат 9.00-ден 18.30-ға дейін, түскі үзіліс сағат 13.00-ден 14.30-ға дейін.</w:t>
            </w:r>
          </w:p>
          <w:p>
            <w:pPr>
              <w:spacing w:after="20"/>
              <w:ind w:left="20"/>
              <w:jc w:val="both"/>
            </w:pPr>
            <w:r>
              <w:rPr>
                <w:rFonts w:ascii="Times New Roman"/>
                <w:b w:val="false"/>
                <w:i w:val="false"/>
                <w:color w:val="000000"/>
                <w:sz w:val="20"/>
              </w:rPr>
              <w:t>
Құжаттарды қабылдау және мемлекеттік қызметті көрсету нәтижесін беру сағат 13.00-ден 14.30-ға дейінгі түскі үзіліспен сағат 9.00-ден 17.30-ға дейін жүзеге асырылады.</w:t>
            </w:r>
          </w:p>
          <w:p>
            <w:pPr>
              <w:spacing w:after="20"/>
              <w:ind w:left="20"/>
              <w:jc w:val="both"/>
            </w:pPr>
            <w:r>
              <w:rPr>
                <w:rFonts w:ascii="Times New Roman"/>
                <w:b w:val="false"/>
                <w:i w:val="false"/>
                <w:color w:val="000000"/>
                <w:sz w:val="20"/>
              </w:rPr>
              <w:t>
Мемлекеттік қызмет алдын ала жазылусыз және жеделдетілген қызмет көрсетусіз кезек күту тәртібімен көрсетіледі.</w:t>
            </w:r>
          </w:p>
          <w:p>
            <w:pPr>
              <w:spacing w:after="20"/>
              <w:ind w:left="20"/>
              <w:jc w:val="both"/>
            </w:pPr>
            <w:r>
              <w:rPr>
                <w:rFonts w:ascii="Times New Roman"/>
                <w:b w:val="false"/>
                <w:i w:val="false"/>
                <w:color w:val="000000"/>
                <w:sz w:val="20"/>
              </w:rPr>
              <w:t>
2) Мемлекеттік корпорация – Қазақстан Республикасының еңбек заңнамасына сәйкес жексенбі және мереке күндерін қоспағанда, дүйсенбіден бастап сенбіні қоса алғанда, белгіленген жұмыс кестесіне сәйкес түскі үзіліссіз сағат 9.00-ден 20.00-ге дейін. Қабылдау "электрондық" кезек тәртібімен, көрсетілетін қызметті алушының таңдауы бойынша жеделдетілген қызмет көрсетусіз жүзеге асырылады, электрондық кезекті портал арқылы броньдауға болады.</w:t>
            </w:r>
          </w:p>
          <w:p>
            <w:pPr>
              <w:spacing w:after="20"/>
              <w:ind w:left="20"/>
              <w:jc w:val="both"/>
            </w:pPr>
            <w:r>
              <w:rPr>
                <w:rFonts w:ascii="Times New Roman"/>
                <w:b w:val="false"/>
                <w:i w:val="false"/>
                <w:color w:val="000000"/>
                <w:sz w:val="20"/>
              </w:rPr>
              <w:t xml:space="preserve">
3) портал – жөндеу жұмыстарын жүргізуге байланысты техникалық үзілістерді қоспағанда, тәулік бойы (көрсетілетін қызметті алушы Еңбек </w:t>
            </w:r>
            <w:r>
              <w:rPr>
                <w:rFonts w:ascii="Times New Roman"/>
                <w:b w:val="false"/>
                <w:i w:val="false"/>
                <w:color w:val="000000"/>
                <w:sz w:val="20"/>
              </w:rPr>
              <w:t>кодексіне</w:t>
            </w:r>
            <w:r>
              <w:rPr>
                <w:rFonts w:ascii="Times New Roman"/>
                <w:b w:val="false"/>
                <w:i w:val="false"/>
                <w:color w:val="000000"/>
                <w:sz w:val="20"/>
              </w:rPr>
              <w:t xml:space="preserve">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 </w:t>
            </w:r>
          </w:p>
          <w:p>
            <w:pPr>
              <w:spacing w:after="20"/>
              <w:ind w:left="20"/>
              <w:jc w:val="both"/>
            </w:pPr>
            <w:r>
              <w:rPr>
                <w:rFonts w:ascii="Times New Roman"/>
                <w:b w:val="false"/>
                <w:i w:val="false"/>
                <w:color w:val="000000"/>
                <w:sz w:val="20"/>
              </w:rPr>
              <w:t>
Мемлекеттік қызмет көрсету орындарының мекенжайлары:</w:t>
            </w:r>
          </w:p>
          <w:p>
            <w:pPr>
              <w:spacing w:after="20"/>
              <w:ind w:left="20"/>
              <w:jc w:val="both"/>
            </w:pPr>
            <w:r>
              <w:rPr>
                <w:rFonts w:ascii="Times New Roman"/>
                <w:b w:val="false"/>
                <w:i w:val="false"/>
                <w:color w:val="000000"/>
                <w:sz w:val="20"/>
              </w:rPr>
              <w:t>
1) көрсетілетін қызметті берушінің интернет-ресурсында, әлеуметтік желілердің ресми аккаунттарында;</w:t>
            </w:r>
          </w:p>
          <w:p>
            <w:pPr>
              <w:spacing w:after="20"/>
              <w:ind w:left="20"/>
              <w:jc w:val="both"/>
            </w:pPr>
            <w:r>
              <w:rPr>
                <w:rFonts w:ascii="Times New Roman"/>
                <w:b w:val="false"/>
                <w:i w:val="false"/>
                <w:color w:val="000000"/>
                <w:sz w:val="20"/>
              </w:rPr>
              <w:t>
2) www.egov.kz порталында.</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үшін қажетті құжаттар тізбесі</w:t>
            </w:r>
          </w:p>
        </w:tc>
        <w:tc>
          <w:tcPr>
            <w:tcW w:w="105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Көрсетілетін қызметті алушы көрсетілетін қызметті берушінің кеңсесіне не Мемлекеттік корпорацияға не порталға мынадай құжаттарды береді: </w:t>
            </w:r>
          </w:p>
          <w:p>
            <w:pPr>
              <w:spacing w:after="20"/>
              <w:ind w:left="20"/>
              <w:jc w:val="both"/>
            </w:pPr>
            <w:r>
              <w:rPr>
                <w:rFonts w:ascii="Times New Roman"/>
                <w:b w:val="false"/>
                <w:i w:val="false"/>
                <w:color w:val="000000"/>
                <w:sz w:val="20"/>
              </w:rPr>
              <w:t xml:space="preserve">
1) осы Қағидаларға </w:t>
            </w:r>
            <w:r>
              <w:rPr>
                <w:rFonts w:ascii="Times New Roman"/>
                <w:b w:val="false"/>
                <w:i w:val="false"/>
                <w:color w:val="000000"/>
                <w:sz w:val="20"/>
              </w:rPr>
              <w:t>5-қосымшаға</w:t>
            </w:r>
            <w:r>
              <w:rPr>
                <w:rFonts w:ascii="Times New Roman"/>
                <w:b w:val="false"/>
                <w:i w:val="false"/>
                <w:color w:val="000000"/>
                <w:sz w:val="20"/>
              </w:rPr>
              <w:t xml:space="preserve"> сәйкес нысан бойынша өтініш; </w:t>
            </w:r>
          </w:p>
          <w:p>
            <w:pPr>
              <w:spacing w:after="20"/>
              <w:ind w:left="20"/>
              <w:jc w:val="both"/>
            </w:pPr>
            <w:r>
              <w:rPr>
                <w:rFonts w:ascii="Times New Roman"/>
                <w:b w:val="false"/>
                <w:i w:val="false"/>
                <w:color w:val="000000"/>
                <w:sz w:val="20"/>
              </w:rPr>
              <w:t>
2) жеке басты куәландыратын құжаты не цифрлық құжаттар сервисінен электрондық құжаттың көшірмесі (сәйкестендіру үшін); 3) кадрларды есепке алу жөніндегі жеке іс парағы және фото;</w:t>
            </w:r>
          </w:p>
          <w:p>
            <w:pPr>
              <w:spacing w:after="20"/>
              <w:ind w:left="20"/>
              <w:jc w:val="both"/>
            </w:pPr>
            <w:r>
              <w:rPr>
                <w:rFonts w:ascii="Times New Roman"/>
                <w:b w:val="false"/>
                <w:i w:val="false"/>
                <w:color w:val="000000"/>
                <w:sz w:val="20"/>
              </w:rPr>
              <w:t>
4) білім туралы мемлекеттік үлгідегі құжаттың көшірмесі;</w:t>
            </w:r>
          </w:p>
          <w:p>
            <w:pPr>
              <w:spacing w:after="20"/>
              <w:ind w:left="20"/>
              <w:jc w:val="both"/>
            </w:pPr>
            <w:r>
              <w:rPr>
                <w:rFonts w:ascii="Times New Roman"/>
                <w:b w:val="false"/>
                <w:i w:val="false"/>
                <w:color w:val="000000"/>
                <w:sz w:val="20"/>
              </w:rPr>
              <w:t>
5) еңбек қызметін растайтын құжаттың көшірмесі;</w:t>
            </w:r>
          </w:p>
          <w:p>
            <w:pPr>
              <w:spacing w:after="20"/>
              <w:ind w:left="20"/>
              <w:jc w:val="both"/>
            </w:pPr>
            <w:r>
              <w:rPr>
                <w:rFonts w:ascii="Times New Roman"/>
                <w:b w:val="false"/>
                <w:i w:val="false"/>
                <w:color w:val="000000"/>
                <w:sz w:val="20"/>
              </w:rPr>
              <w:t xml:space="preserve">
6) Қазақстан Республикасы Денсаулық сақтау министрінің міндетін атқарушының 2020 жылғы 30 қазандағы № ҚР ДСМ-175/2020 "Денсаулық сақтау саласындағы есепке алу құжаттамасының нысандарын бекіту туралы" </w:t>
            </w:r>
            <w:r>
              <w:rPr>
                <w:rFonts w:ascii="Times New Roman"/>
                <w:b w:val="false"/>
                <w:i w:val="false"/>
                <w:color w:val="000000"/>
                <w:sz w:val="20"/>
              </w:rPr>
              <w:t>бұйрығымен</w:t>
            </w:r>
            <w:r>
              <w:rPr>
                <w:rFonts w:ascii="Times New Roman"/>
                <w:b w:val="false"/>
                <w:i w:val="false"/>
                <w:color w:val="000000"/>
                <w:sz w:val="20"/>
              </w:rPr>
              <w:t xml:space="preserve"> бекітілген нысан бойынша денсаулық жағдайы туралы анықтама;</w:t>
            </w:r>
          </w:p>
          <w:p>
            <w:pPr>
              <w:spacing w:after="20"/>
              <w:ind w:left="20"/>
              <w:jc w:val="both"/>
            </w:pPr>
            <w:r>
              <w:rPr>
                <w:rFonts w:ascii="Times New Roman"/>
                <w:b w:val="false"/>
                <w:i w:val="false"/>
                <w:color w:val="000000"/>
                <w:sz w:val="20"/>
              </w:rPr>
              <w:t>
7) психоневрологиялық ұйымнан анықтама;</w:t>
            </w:r>
          </w:p>
          <w:p>
            <w:pPr>
              <w:spacing w:after="20"/>
              <w:ind w:left="20"/>
              <w:jc w:val="both"/>
            </w:pPr>
            <w:r>
              <w:rPr>
                <w:rFonts w:ascii="Times New Roman"/>
                <w:b w:val="false"/>
                <w:i w:val="false"/>
                <w:color w:val="000000"/>
                <w:sz w:val="20"/>
              </w:rPr>
              <w:t>
8) наркологиялық ұйымнан анықтама;</w:t>
            </w:r>
          </w:p>
          <w:p>
            <w:pPr>
              <w:spacing w:after="20"/>
              <w:ind w:left="20"/>
              <w:jc w:val="both"/>
            </w:pPr>
            <w:r>
              <w:rPr>
                <w:rFonts w:ascii="Times New Roman"/>
                <w:b w:val="false"/>
                <w:i w:val="false"/>
                <w:color w:val="000000"/>
                <w:sz w:val="20"/>
              </w:rPr>
              <w:t>
9) біліктілік тестілеу сертификаты;</w:t>
            </w:r>
          </w:p>
          <w:p>
            <w:pPr>
              <w:spacing w:after="20"/>
              <w:ind w:left="20"/>
              <w:jc w:val="both"/>
            </w:pPr>
            <w:r>
              <w:rPr>
                <w:rFonts w:ascii="Times New Roman"/>
                <w:b w:val="false"/>
                <w:i w:val="false"/>
                <w:color w:val="000000"/>
                <w:sz w:val="20"/>
              </w:rPr>
              <w:t>
10) Блім беру ұйымын дамытудың перспективалық жоспары;</w:t>
            </w:r>
          </w:p>
          <w:p>
            <w:pPr>
              <w:spacing w:after="20"/>
              <w:ind w:left="20"/>
              <w:jc w:val="both"/>
            </w:pPr>
            <w:r>
              <w:rPr>
                <w:rFonts w:ascii="Times New Roman"/>
                <w:b w:val="false"/>
                <w:i w:val="false"/>
                <w:color w:val="000000"/>
                <w:sz w:val="20"/>
              </w:rPr>
              <w:t>
11) түйіндеме.</w:t>
            </w:r>
          </w:p>
          <w:p>
            <w:pPr>
              <w:spacing w:after="20"/>
              <w:ind w:left="20"/>
              <w:jc w:val="both"/>
            </w:pPr>
            <w:r>
              <w:rPr>
                <w:rFonts w:ascii="Times New Roman"/>
                <w:b w:val="false"/>
                <w:i w:val="false"/>
                <w:color w:val="000000"/>
                <w:sz w:val="20"/>
              </w:rPr>
              <w:t>
Конкурсқа қатысу үшін кандидат конкурс жариялаған мемлекеттік органның қарауына оның кәсіби жетістіктері, біліктілігін арттыруы, ғылыми зерттеулері, өзінің педагогикалық тәжірибесін жинақтауы, наградалары туралы материалдарды, тиімділік көрсеткіштеріне (олар болған жағдайда) қол жеткізу туралы ақпаратты қосымша ұсынады. 4), 5), 6) 7), 8) 9) тармақшаларда көрсетілген құжаттарды ұсыну көрсетілетін қызметті берушіде оларды тиісті ақпараттық жүйелерден алу мүмкіндігі болған жағдайда талап етілмейді. 4), 5) тармақшаларда көрсетілген құжаттарды жұмыс орнынан персоналды басқару қызметі (кадр қызметі) немесе білім беру ұйымының жауапты қызметкері куәландырады және мөрмен расталады. Егер Қазақстан Республикасының заңдарында өзгеше көзделмесе, көрсетілетін қызметті беруші және Мемлекеттік корпорацияның қызметкері мемлекеттік қызметтер көрсету кезінде ақпараттық жүйелерде қамтылған, заңмен қорғалатын құпияны құрайтын мәліметтерді пайдалануға көрсетілетін қызметті алушының келісімін алады.</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105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Көрсетілетін қызметті беруші келесі негіздер бойынша мемлекеттік қызмет көрсетуден бас тартады: </w:t>
            </w:r>
          </w:p>
          <w:p>
            <w:pPr>
              <w:spacing w:after="20"/>
              <w:ind w:left="20"/>
              <w:jc w:val="both"/>
            </w:pPr>
            <w:r>
              <w:rPr>
                <w:rFonts w:ascii="Times New Roman"/>
                <w:b w:val="false"/>
                <w:i w:val="false"/>
                <w:color w:val="000000"/>
                <w:sz w:val="20"/>
              </w:rPr>
              <w:t>
1)мемлекеттік қызметті алу үшін көрсетілетін қызметті алушы ұсынған құжаттардың және (немесе) ондағы деректердің (мәліметтердің) дұрыс еместігі анықталған жағдайда;</w:t>
            </w:r>
          </w:p>
          <w:p>
            <w:pPr>
              <w:spacing w:after="20"/>
              <w:ind w:left="20"/>
              <w:jc w:val="both"/>
            </w:pPr>
            <w:r>
              <w:rPr>
                <w:rFonts w:ascii="Times New Roman"/>
                <w:b w:val="false"/>
                <w:i w:val="false"/>
                <w:color w:val="000000"/>
                <w:sz w:val="20"/>
              </w:rPr>
              <w:t>
2)көрсетілетін қызметті алушының және (немесе) ұсынылған материалдардың, объектілердің, деректер мен ақпараттың, мемлекеттік қызметтерді көрсету үшін қажетті мәліметтердің, Қазақстан Республикасының нормативтік құқықтық актілерінде белгіленген талаптардың сәйкес келмеуі.</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оның ішінде электрондық нысанда және Мемлекеттік корпорация арқылы көрсетілетін қызметті көрсету ерекшеліктері ескеріле отырып қойылатын өзге де талаптар</w:t>
            </w:r>
          </w:p>
        </w:tc>
        <w:tc>
          <w:tcPr>
            <w:tcW w:w="105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Ағза функцияларының тұрақты бұзылулары бар, өзіне-өзі қызмет көрсету, өздігінен қозғалу, құжаттарды қабылдауға бағдарлану қабілетінен немесе мүмкіндігінен толық немесе ішінара айырылған көрсетілетін қызметті алушыларға мемлекеттік қызметті көрсетуді Мемлекеттік корпорацияның қызметкері 1414, 8 800 080 7777 Бірыңғай байланыс орталығы арқылы жүгіну арқылы тұрғылықты жеріне барып жүзеге асырады.</w:t>
            </w:r>
          </w:p>
          <w:p>
            <w:pPr>
              <w:spacing w:after="20"/>
              <w:ind w:left="20"/>
              <w:jc w:val="both"/>
            </w:pPr>
            <w:r>
              <w:rPr>
                <w:rFonts w:ascii="Times New Roman"/>
                <w:b w:val="false"/>
                <w:i w:val="false"/>
                <w:color w:val="000000"/>
                <w:sz w:val="20"/>
              </w:rPr>
              <w:t xml:space="preserve">
Көрсетілетін қызметті алушының ЭЦҚ болған жағдайда порталдағы "жеке кабинеті" арқылы қашықтықтан қол жеткізу режимінде Мемлекеттік қызмет көрсету тәртібі мен мәртебесі туралы ақпаратты, сондай-ақ Бірыңғай байланыс-орталығын алу мүмкіндігі бар: </w:t>
            </w:r>
          </w:p>
          <w:p>
            <w:pPr>
              <w:spacing w:after="20"/>
              <w:ind w:left="20"/>
              <w:jc w:val="both"/>
            </w:pPr>
            <w:r>
              <w:rPr>
                <w:rFonts w:ascii="Times New Roman"/>
                <w:b w:val="false"/>
                <w:i w:val="false"/>
                <w:color w:val="000000"/>
                <w:sz w:val="20"/>
              </w:rPr>
              <w:t>
1414, 8 800 080 77777.</w:t>
            </w:r>
          </w:p>
          <w:p>
            <w:pPr>
              <w:spacing w:after="20"/>
              <w:ind w:left="20"/>
              <w:jc w:val="both"/>
            </w:pPr>
            <w:r>
              <w:rPr>
                <w:rFonts w:ascii="Times New Roman"/>
                <w:b w:val="false"/>
                <w:i w:val="false"/>
                <w:color w:val="000000"/>
                <w:sz w:val="20"/>
              </w:rPr>
              <w:t>
Мемлекеттік қызмет көрсету орындарының мекенжайлары:</w:t>
            </w:r>
          </w:p>
          <w:p>
            <w:pPr>
              <w:spacing w:after="20"/>
              <w:ind w:left="20"/>
              <w:jc w:val="both"/>
            </w:pPr>
            <w:r>
              <w:rPr>
                <w:rFonts w:ascii="Times New Roman"/>
                <w:b w:val="false"/>
                <w:i w:val="false"/>
                <w:color w:val="000000"/>
                <w:sz w:val="20"/>
              </w:rPr>
              <w:t>
1) Министрліктің Интернет-ресурсында: www.edu.gov.kz;</w:t>
            </w:r>
          </w:p>
          <w:p>
            <w:pPr>
              <w:spacing w:after="20"/>
              <w:ind w:left="20"/>
              <w:jc w:val="both"/>
            </w:pPr>
            <w:r>
              <w:rPr>
                <w:rFonts w:ascii="Times New Roman"/>
                <w:b w:val="false"/>
                <w:i w:val="false"/>
                <w:color w:val="000000"/>
                <w:sz w:val="20"/>
              </w:rPr>
              <w:t>
2) Мемлекеттік корпорацияның Интернет-ресурсында: www.gov4c.kz</w:t>
            </w:r>
          </w:p>
          <w:p>
            <w:pPr>
              <w:spacing w:after="20"/>
              <w:ind w:left="20"/>
              <w:jc w:val="both"/>
            </w:pPr>
            <w:r>
              <w:rPr>
                <w:rFonts w:ascii="Times New Roman"/>
                <w:b w:val="false"/>
                <w:i w:val="false"/>
                <w:color w:val="000000"/>
                <w:sz w:val="20"/>
              </w:rPr>
              <w:t>
Көрсетілетін қызметті берушінің Мемлекеттік қызмет көрсету мәселелері жөніндегі анықтама қызметтерінің байланыс телефондары Министрліктің интернет-ресурсында орналастырылған: www.edu.gov.kz</w:t>
            </w:r>
          </w:p>
          <w:p>
            <w:pPr>
              <w:spacing w:after="20"/>
              <w:ind w:left="20"/>
              <w:jc w:val="both"/>
            </w:pPr>
            <w:r>
              <w:rPr>
                <w:rFonts w:ascii="Times New Roman"/>
                <w:b w:val="false"/>
                <w:i w:val="false"/>
                <w:color w:val="000000"/>
                <w:sz w:val="20"/>
              </w:rPr>
              <w:t>
Цифрлық құжаттар сервисі мобильді қосымшада авторландырылған пайдаланушылар үшін қолжетімді.</w:t>
            </w:r>
          </w:p>
          <w:p>
            <w:pPr>
              <w:spacing w:after="20"/>
              <w:ind w:left="20"/>
              <w:jc w:val="both"/>
            </w:pPr>
            <w:r>
              <w:rPr>
                <w:rFonts w:ascii="Times New Roman"/>
                <w:b w:val="false"/>
                <w:i w:val="false"/>
                <w:color w:val="000000"/>
                <w:sz w:val="20"/>
              </w:rPr>
              <w:t>
 Цифрлық құжатты пайдалану үшін электрондық-цифрлық қолтаңбаны немесе бір реттік парольді пайдалана отырып, мобильді қосымшада авторландырудан өту, одан әрі "цифрлық құжаттар" бөліміне өтіп, қажетті құжатты таңдау қажет.</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Мемлекеттік білім беру</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лауазымға тағайындау,</w:t>
            </w:r>
            <w:r>
              <w:br/>
            </w:r>
            <w:r>
              <w:rPr>
                <w:rFonts w:ascii="Times New Roman"/>
                <w:b w:val="false"/>
                <w:i w:val="false"/>
                <w:color w:val="000000"/>
                <w:sz w:val="20"/>
              </w:rPr>
              <w:t xml:space="preserve">лауазымнан босату </w:t>
            </w:r>
            <w:r>
              <w:br/>
            </w:r>
            <w:r>
              <w:rPr>
                <w:rFonts w:ascii="Times New Roman"/>
                <w:b w:val="false"/>
                <w:i w:val="false"/>
                <w:color w:val="000000"/>
                <w:sz w:val="20"/>
              </w:rPr>
              <w:t>қағидаларына</w:t>
            </w:r>
            <w:r>
              <w:br/>
            </w:r>
            <w:r>
              <w:rPr>
                <w:rFonts w:ascii="Times New Roman"/>
                <w:b w:val="false"/>
                <w:i w:val="false"/>
                <w:color w:val="000000"/>
                <w:sz w:val="20"/>
              </w:rPr>
              <w:t>2-қосымша</w:t>
            </w:r>
          </w:p>
        </w:tc>
      </w:tr>
    </w:tbl>
    <w:p>
      <w:pPr>
        <w:spacing w:after="0"/>
        <w:ind w:left="0"/>
        <w:jc w:val="both"/>
      </w:pPr>
      <w:r>
        <w:rPr>
          <w:rFonts w:ascii="Times New Roman"/>
          <w:b w:val="false"/>
          <w:i w:val="false"/>
          <w:color w:val="000000"/>
          <w:sz w:val="28"/>
        </w:rPr>
        <w:t>
      Нысан</w:t>
      </w:r>
    </w:p>
    <w:bookmarkStart w:name="z200" w:id="190"/>
    <w:p>
      <w:pPr>
        <w:spacing w:after="0"/>
        <w:ind w:left="0"/>
        <w:jc w:val="left"/>
      </w:pPr>
      <w:r>
        <w:rPr>
          <w:rFonts w:ascii="Times New Roman"/>
          <w:b/>
          <w:i w:val="false"/>
          <w:color w:val="000000"/>
        </w:rPr>
        <w:t xml:space="preserve"> Байқаушының жадынамасы</w:t>
      </w:r>
    </w:p>
    <w:bookmarkEnd w:id="190"/>
    <w:p>
      <w:pPr>
        <w:spacing w:after="0"/>
        <w:ind w:left="0"/>
        <w:jc w:val="both"/>
      </w:pPr>
      <w:r>
        <w:rPr>
          <w:rFonts w:ascii="Times New Roman"/>
          <w:b w:val="false"/>
          <w:i w:val="false"/>
          <w:color w:val="000000"/>
          <w:sz w:val="28"/>
        </w:rPr>
        <w:t>
      Құрметті байқаушы, Сізді конкурстық комиссия жұмысының ашықтығы мен объективтілігін қамтамасыз ету үшін шақырды.</w:t>
      </w:r>
    </w:p>
    <w:p>
      <w:pPr>
        <w:spacing w:after="0"/>
        <w:ind w:left="0"/>
        <w:jc w:val="both"/>
      </w:pPr>
      <w:r>
        <w:rPr>
          <w:rFonts w:ascii="Times New Roman"/>
          <w:b w:val="false"/>
          <w:i w:val="false"/>
          <w:color w:val="000000"/>
          <w:sz w:val="28"/>
        </w:rPr>
        <w:t>
      Осыған байланысты байқаушының толық жұмысы үшін осы жадынамамен танысуыңызды сұраймыз.</w:t>
      </w:r>
    </w:p>
    <w:p>
      <w:pPr>
        <w:spacing w:after="0"/>
        <w:ind w:left="0"/>
        <w:jc w:val="both"/>
      </w:pPr>
      <w:r>
        <w:rPr>
          <w:rFonts w:ascii="Times New Roman"/>
          <w:b w:val="false"/>
          <w:i w:val="false"/>
          <w:color w:val="000000"/>
          <w:sz w:val="28"/>
        </w:rPr>
        <w:t>
      Жадынама Сіздің қалауыңыз бойынша мемлекеттік немесе орыс тілдерінде беріледі.</w:t>
      </w:r>
    </w:p>
    <w:p>
      <w:pPr>
        <w:spacing w:after="0"/>
        <w:ind w:left="0"/>
        <w:jc w:val="both"/>
      </w:pPr>
      <w:r>
        <w:rPr>
          <w:rFonts w:ascii="Times New Roman"/>
          <w:b w:val="false"/>
          <w:i w:val="false"/>
          <w:color w:val="000000"/>
          <w:sz w:val="28"/>
        </w:rPr>
        <w:t>
      Байқаушы ретінде Сіздің:</w:t>
      </w:r>
    </w:p>
    <w:p>
      <w:pPr>
        <w:spacing w:after="0"/>
        <w:ind w:left="0"/>
        <w:jc w:val="both"/>
      </w:pPr>
      <w:r>
        <w:rPr>
          <w:rFonts w:ascii="Times New Roman"/>
          <w:b w:val="false"/>
          <w:i w:val="false"/>
          <w:color w:val="000000"/>
          <w:sz w:val="28"/>
        </w:rPr>
        <w:t>
      Конкурс қатысушыларының құжаттарымен танысуға;</w:t>
      </w:r>
    </w:p>
    <w:p>
      <w:pPr>
        <w:spacing w:after="0"/>
        <w:ind w:left="0"/>
        <w:jc w:val="both"/>
      </w:pPr>
      <w:r>
        <w:rPr>
          <w:rFonts w:ascii="Times New Roman"/>
          <w:b w:val="false"/>
          <w:i w:val="false"/>
          <w:color w:val="000000"/>
          <w:sz w:val="28"/>
        </w:rPr>
        <w:t>
      Конкурсқа қатысушылармен әңгімелесу кезінде қатысуға;</w:t>
      </w:r>
    </w:p>
    <w:p>
      <w:pPr>
        <w:spacing w:after="0"/>
        <w:ind w:left="0"/>
        <w:jc w:val="both"/>
      </w:pPr>
      <w:r>
        <w:rPr>
          <w:rFonts w:ascii="Times New Roman"/>
          <w:b w:val="false"/>
          <w:i w:val="false"/>
          <w:color w:val="000000"/>
          <w:sz w:val="28"/>
        </w:rPr>
        <w:t>
      Әңгімелесуді өткізу барысы туралы баға беруге;</w:t>
      </w:r>
    </w:p>
    <w:p>
      <w:pPr>
        <w:spacing w:after="0"/>
        <w:ind w:left="0"/>
        <w:jc w:val="both"/>
      </w:pPr>
      <w:r>
        <w:rPr>
          <w:rFonts w:ascii="Times New Roman"/>
          <w:b w:val="false"/>
          <w:i w:val="false"/>
          <w:color w:val="000000"/>
          <w:sz w:val="28"/>
        </w:rPr>
        <w:t>
      конкурс жариялаған мемлекеттік органның басшылығына конкурстық комиссияның жұмысы туралы өзіңіздің пікіріңізді жазбаша түрде беруге мүмкіндігіңіз бар.</w:t>
      </w:r>
    </w:p>
    <w:p>
      <w:pPr>
        <w:spacing w:after="0"/>
        <w:ind w:left="0"/>
        <w:jc w:val="both"/>
      </w:pPr>
      <w:r>
        <w:rPr>
          <w:rFonts w:ascii="Times New Roman"/>
          <w:b w:val="false"/>
          <w:i w:val="false"/>
          <w:color w:val="000000"/>
          <w:sz w:val="28"/>
        </w:rPr>
        <w:t>
      Бұл ретте байқаушы:</w:t>
      </w:r>
    </w:p>
    <w:p>
      <w:pPr>
        <w:spacing w:after="0"/>
        <w:ind w:left="0"/>
        <w:jc w:val="both"/>
      </w:pPr>
      <w:r>
        <w:rPr>
          <w:rFonts w:ascii="Times New Roman"/>
          <w:b w:val="false"/>
          <w:i w:val="false"/>
          <w:color w:val="000000"/>
          <w:sz w:val="28"/>
        </w:rPr>
        <w:t>
      кандидаттарға сұрақтар қоюға;</w:t>
      </w:r>
    </w:p>
    <w:p>
      <w:pPr>
        <w:spacing w:after="0"/>
        <w:ind w:left="0"/>
        <w:jc w:val="both"/>
      </w:pPr>
      <w:r>
        <w:rPr>
          <w:rFonts w:ascii="Times New Roman"/>
          <w:b w:val="false"/>
          <w:i w:val="false"/>
          <w:color w:val="000000"/>
          <w:sz w:val="28"/>
        </w:rPr>
        <w:t>
      конкурс қатысушыларының жеке басы деректерін жариялауға;</w:t>
      </w:r>
    </w:p>
    <w:p>
      <w:pPr>
        <w:spacing w:after="0"/>
        <w:ind w:left="0"/>
        <w:jc w:val="both"/>
      </w:pPr>
      <w:r>
        <w:rPr>
          <w:rFonts w:ascii="Times New Roman"/>
          <w:b w:val="false"/>
          <w:i w:val="false"/>
          <w:color w:val="000000"/>
          <w:sz w:val="28"/>
        </w:rPr>
        <w:t>
      әңгімелесу өткізу процесіне араласуға, конкурстық комиссия отырысының барысына кедергі жасауға;</w:t>
      </w:r>
    </w:p>
    <w:p>
      <w:pPr>
        <w:spacing w:after="0"/>
        <w:ind w:left="0"/>
        <w:jc w:val="both"/>
      </w:pPr>
      <w:r>
        <w:rPr>
          <w:rFonts w:ascii="Times New Roman"/>
          <w:b w:val="false"/>
          <w:i w:val="false"/>
          <w:color w:val="000000"/>
          <w:sz w:val="28"/>
        </w:rPr>
        <w:t>
      конкурс қатысушыларына қандай да бір жәрдемдесуге;</w:t>
      </w:r>
    </w:p>
    <w:p>
      <w:pPr>
        <w:spacing w:after="0"/>
        <w:ind w:left="0"/>
        <w:jc w:val="both"/>
      </w:pPr>
      <w:r>
        <w:rPr>
          <w:rFonts w:ascii="Times New Roman"/>
          <w:b w:val="false"/>
          <w:i w:val="false"/>
          <w:color w:val="000000"/>
          <w:sz w:val="28"/>
        </w:rPr>
        <w:t>
      конкурстық комиссияның мүшелеріне олардың шешім қабылдауында әсер етуге;</w:t>
      </w:r>
    </w:p>
    <w:p>
      <w:pPr>
        <w:spacing w:after="0"/>
        <w:ind w:left="0"/>
        <w:jc w:val="both"/>
      </w:pPr>
      <w:r>
        <w:rPr>
          <w:rFonts w:ascii="Times New Roman"/>
          <w:b w:val="false"/>
          <w:i w:val="false"/>
          <w:color w:val="000000"/>
          <w:sz w:val="28"/>
        </w:rPr>
        <w:t>
      нақты конкурс қатысушысы туралы, оның жеке қасиеттері туралы пікірін білдіруге;</w:t>
      </w:r>
    </w:p>
    <w:p>
      <w:pPr>
        <w:spacing w:after="0"/>
        <w:ind w:left="0"/>
        <w:jc w:val="both"/>
      </w:pPr>
      <w:r>
        <w:rPr>
          <w:rFonts w:ascii="Times New Roman"/>
          <w:b w:val="false"/>
          <w:i w:val="false"/>
          <w:color w:val="000000"/>
          <w:sz w:val="28"/>
        </w:rPr>
        <w:t>
      техникалық жазба құралдарын пайдалануға болмайды.</w:t>
      </w:r>
    </w:p>
    <w:p>
      <w:pPr>
        <w:spacing w:after="0"/>
        <w:ind w:left="0"/>
        <w:jc w:val="both"/>
      </w:pPr>
      <w:r>
        <w:rPr>
          <w:rFonts w:ascii="Times New Roman"/>
          <w:b w:val="false"/>
          <w:i w:val="false"/>
          <w:color w:val="000000"/>
          <w:sz w:val="28"/>
        </w:rPr>
        <w:t>
      Әңгімелесу кезінде конкурстық комиссияның Мемлекеттік білім беру ұйымдарының бірінші басшылары мен педагогтерін лауазымға тағайындау, лауазымнан босату қағидаларын сақтауына назар аударыңыз.</w:t>
      </w:r>
    </w:p>
    <w:p>
      <w:pPr>
        <w:spacing w:after="0"/>
        <w:ind w:left="0"/>
        <w:jc w:val="both"/>
      </w:pPr>
      <w:r>
        <w:rPr>
          <w:rFonts w:ascii="Times New Roman"/>
          <w:b w:val="false"/>
          <w:i w:val="false"/>
          <w:color w:val="000000"/>
          <w:sz w:val="28"/>
        </w:rPr>
        <w:t xml:space="preserve">
      Таныстым: _______________________________________________________________ </w:t>
      </w:r>
    </w:p>
    <w:p>
      <w:pPr>
        <w:spacing w:after="0"/>
        <w:ind w:left="0"/>
        <w:jc w:val="both"/>
      </w:pPr>
      <w:r>
        <w:rPr>
          <w:rFonts w:ascii="Times New Roman"/>
          <w:b w:val="false"/>
          <w:i w:val="false"/>
          <w:color w:val="000000"/>
          <w:sz w:val="28"/>
        </w:rPr>
        <w:t>
                              (қолы) (Тегі, аты, әкесінің аты (болған жағдайда))</w:t>
      </w:r>
    </w:p>
    <w:p>
      <w:pPr>
        <w:spacing w:after="0"/>
        <w:ind w:left="0"/>
        <w:jc w:val="both"/>
      </w:pPr>
      <w:r>
        <w:rPr>
          <w:rFonts w:ascii="Times New Roman"/>
          <w:b w:val="false"/>
          <w:i w:val="false"/>
          <w:color w:val="000000"/>
          <w:sz w:val="28"/>
        </w:rPr>
        <w:t>
       20__ жылғы "____"_______________.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Мемлекеттік білім беру</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лауазымға тағайындау,</w:t>
            </w:r>
            <w:r>
              <w:br/>
            </w:r>
            <w:r>
              <w:rPr>
                <w:rFonts w:ascii="Times New Roman"/>
                <w:b w:val="false"/>
                <w:i w:val="false"/>
                <w:color w:val="000000"/>
                <w:sz w:val="20"/>
              </w:rPr>
              <w:t xml:space="preserve">лауазымнан босату </w:t>
            </w:r>
            <w:r>
              <w:br/>
            </w:r>
            <w:r>
              <w:rPr>
                <w:rFonts w:ascii="Times New Roman"/>
                <w:b w:val="false"/>
                <w:i w:val="false"/>
                <w:color w:val="000000"/>
                <w:sz w:val="20"/>
              </w:rPr>
              <w:t>қағидаларына</w:t>
            </w:r>
            <w:r>
              <w:br/>
            </w:r>
            <w:r>
              <w:rPr>
                <w:rFonts w:ascii="Times New Roman"/>
                <w:b w:val="false"/>
                <w:i w:val="false"/>
                <w:color w:val="000000"/>
                <w:sz w:val="20"/>
              </w:rPr>
              <w:t>3-қосымша</w:t>
            </w:r>
          </w:p>
        </w:tc>
      </w:tr>
    </w:tbl>
    <w:p>
      <w:pPr>
        <w:spacing w:after="0"/>
        <w:ind w:left="0"/>
        <w:jc w:val="both"/>
      </w:pPr>
      <w:r>
        <w:rPr>
          <w:rFonts w:ascii="Times New Roman"/>
          <w:b w:val="false"/>
          <w:i w:val="false"/>
          <w:color w:val="000000"/>
          <w:sz w:val="28"/>
        </w:rPr>
        <w:t xml:space="preserve">
      Нысан </w:t>
      </w:r>
    </w:p>
    <w:p>
      <w:pPr>
        <w:spacing w:after="0"/>
        <w:ind w:left="0"/>
        <w:jc w:val="both"/>
      </w:pPr>
      <w:r>
        <w:rPr>
          <w:rFonts w:ascii="Times New Roman"/>
          <w:b w:val="false"/>
          <w:i w:val="false"/>
          <w:color w:val="000000"/>
          <w:sz w:val="28"/>
        </w:rPr>
        <w:t>
      Құжаттарды қабылдау туралы қолхат (қағаз түрінде берілген жағдайда)</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/көрсетілетін қызметті алушының Т. А. Ә. (болған жағдайда) көрсету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/көрсетілетін қызметті берушінің атауын көрсету/ </w:t>
      </w:r>
    </w:p>
    <w:p>
      <w:pPr>
        <w:spacing w:after="0"/>
        <w:ind w:left="0"/>
        <w:jc w:val="both"/>
      </w:pPr>
      <w:r>
        <w:rPr>
          <w:rFonts w:ascii="Times New Roman"/>
          <w:b w:val="false"/>
          <w:i w:val="false"/>
          <w:color w:val="000000"/>
          <w:sz w:val="28"/>
        </w:rPr>
        <w:t xml:space="preserve">
      Мемлекеттік білім беру ұйымдарының басшыларын тағайындау конкурсына қатысу </w:t>
      </w:r>
    </w:p>
    <w:p>
      <w:pPr>
        <w:spacing w:after="0"/>
        <w:ind w:left="0"/>
        <w:jc w:val="both"/>
      </w:pPr>
      <w:r>
        <w:rPr>
          <w:rFonts w:ascii="Times New Roman"/>
          <w:b w:val="false"/>
          <w:i w:val="false"/>
          <w:color w:val="000000"/>
          <w:sz w:val="28"/>
        </w:rPr>
        <w:t>
      үшін қабылданған құжаттардың тізбесі</w:t>
      </w:r>
    </w:p>
    <w:p>
      <w:pPr>
        <w:spacing w:after="0"/>
        <w:ind w:left="0"/>
        <w:jc w:val="both"/>
      </w:pPr>
      <w:r>
        <w:rPr>
          <w:rFonts w:ascii="Times New Roman"/>
          <w:b w:val="false"/>
          <w:i w:val="false"/>
          <w:color w:val="000000"/>
          <w:sz w:val="28"/>
        </w:rPr>
        <w:t xml:space="preserve">
      керегінің астын сызу керек </w:t>
      </w:r>
    </w:p>
    <w:p>
      <w:pPr>
        <w:spacing w:after="0"/>
        <w:ind w:left="0"/>
        <w:jc w:val="both"/>
      </w:pPr>
      <w:r>
        <w:rPr>
          <w:rFonts w:ascii="Times New Roman"/>
          <w:b w:val="false"/>
          <w:i w:val="false"/>
          <w:color w:val="000000"/>
          <w:sz w:val="28"/>
        </w:rPr>
        <w:t xml:space="preserve">
      1.__________________________________________________________________ </w:t>
      </w:r>
    </w:p>
    <w:p>
      <w:pPr>
        <w:spacing w:after="0"/>
        <w:ind w:left="0"/>
        <w:jc w:val="both"/>
      </w:pPr>
      <w:r>
        <w:rPr>
          <w:rFonts w:ascii="Times New Roman"/>
          <w:b w:val="false"/>
          <w:i w:val="false"/>
          <w:color w:val="000000"/>
          <w:sz w:val="28"/>
        </w:rPr>
        <w:t xml:space="preserve">
      2.__________________________________________________________________ </w:t>
      </w:r>
    </w:p>
    <w:p>
      <w:pPr>
        <w:spacing w:after="0"/>
        <w:ind w:left="0"/>
        <w:jc w:val="both"/>
      </w:pPr>
      <w:r>
        <w:rPr>
          <w:rFonts w:ascii="Times New Roman"/>
          <w:b w:val="false"/>
          <w:i w:val="false"/>
          <w:color w:val="000000"/>
          <w:sz w:val="28"/>
        </w:rPr>
        <w:t xml:space="preserve">
      3.__________________________________________________________________ </w:t>
      </w:r>
    </w:p>
    <w:p>
      <w:pPr>
        <w:spacing w:after="0"/>
        <w:ind w:left="0"/>
        <w:jc w:val="both"/>
      </w:pPr>
      <w:r>
        <w:rPr>
          <w:rFonts w:ascii="Times New Roman"/>
          <w:b w:val="false"/>
          <w:i w:val="false"/>
          <w:color w:val="000000"/>
          <w:sz w:val="28"/>
        </w:rPr>
        <w:t xml:space="preserve">
      Қабылдады:_________________________________________"__"_____20__жыл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(Орындаушының Т. А. Ә. (болған жағдайда) (қолы, байланыс телефоны)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Мемлекеттік білім беру</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лауазымға тағайындау,</w:t>
            </w:r>
            <w:r>
              <w:br/>
            </w:r>
            <w:r>
              <w:rPr>
                <w:rFonts w:ascii="Times New Roman"/>
                <w:b w:val="false"/>
                <w:i w:val="false"/>
                <w:color w:val="000000"/>
                <w:sz w:val="20"/>
              </w:rPr>
              <w:t xml:space="preserve">лауазымнан босату </w:t>
            </w:r>
            <w:r>
              <w:br/>
            </w:r>
            <w:r>
              <w:rPr>
                <w:rFonts w:ascii="Times New Roman"/>
                <w:b w:val="false"/>
                <w:i w:val="false"/>
                <w:color w:val="000000"/>
                <w:sz w:val="20"/>
              </w:rPr>
              <w:t>қағидаларына</w:t>
            </w:r>
            <w:r>
              <w:br/>
            </w:r>
            <w:r>
              <w:rPr>
                <w:rFonts w:ascii="Times New Roman"/>
                <w:b w:val="false"/>
                <w:i w:val="false"/>
                <w:color w:val="000000"/>
                <w:sz w:val="20"/>
              </w:rPr>
              <w:t>4 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w:t>
            </w:r>
            <w:r>
              <w:br/>
            </w:r>
            <w:r>
              <w:rPr>
                <w:rFonts w:ascii="Times New Roman"/>
                <w:b w:val="false"/>
                <w:i w:val="false"/>
                <w:color w:val="000000"/>
                <w:sz w:val="20"/>
              </w:rPr>
              <w:t xml:space="preserve">/ Көрсетілетін қызметті </w:t>
            </w:r>
            <w:r>
              <w:br/>
            </w:r>
            <w:r>
              <w:rPr>
                <w:rFonts w:ascii="Times New Roman"/>
                <w:b w:val="false"/>
                <w:i w:val="false"/>
                <w:color w:val="000000"/>
                <w:sz w:val="20"/>
              </w:rPr>
              <w:t xml:space="preserve">алушының Т. А. Ә, </w:t>
            </w:r>
            <w:r>
              <w:br/>
            </w:r>
            <w:r>
              <w:rPr>
                <w:rFonts w:ascii="Times New Roman"/>
                <w:b w:val="false"/>
                <w:i w:val="false"/>
                <w:color w:val="000000"/>
                <w:sz w:val="20"/>
              </w:rPr>
              <w:t>(болған жағдайда) /</w:t>
            </w:r>
          </w:p>
        </w:tc>
      </w:tr>
    </w:tbl>
    <w:p>
      <w:pPr>
        <w:spacing w:after="0"/>
        <w:ind w:left="0"/>
        <w:jc w:val="both"/>
      </w:pPr>
      <w:r>
        <w:rPr>
          <w:rFonts w:ascii="Times New Roman"/>
          <w:b w:val="false"/>
          <w:i w:val="false"/>
          <w:color w:val="000000"/>
          <w:sz w:val="28"/>
        </w:rPr>
        <w:t xml:space="preserve">
      Нысан </w:t>
      </w:r>
    </w:p>
    <w:bookmarkStart w:name="z203" w:id="191"/>
    <w:p>
      <w:pPr>
        <w:spacing w:after="0"/>
        <w:ind w:left="0"/>
        <w:jc w:val="left"/>
      </w:pPr>
      <w:r>
        <w:rPr>
          <w:rFonts w:ascii="Times New Roman"/>
          <w:b/>
          <w:i w:val="false"/>
          <w:color w:val="000000"/>
        </w:rPr>
        <w:t xml:space="preserve"> Құжаттарды қабылдаудан бас тарту туралы қолхат (қағаз түрінде берген жағдайда)</w:t>
      </w:r>
    </w:p>
    <w:bookmarkEnd w:id="191"/>
    <w:p>
      <w:pPr>
        <w:spacing w:after="0"/>
        <w:ind w:left="0"/>
        <w:jc w:val="both"/>
      </w:pPr>
      <w:r>
        <w:rPr>
          <w:rFonts w:ascii="Times New Roman"/>
          <w:b w:val="false"/>
          <w:i w:val="false"/>
          <w:color w:val="000000"/>
          <w:sz w:val="28"/>
        </w:rPr>
        <w:t xml:space="preserve">
      Мемлекеттік білім беру ұйымдарының бірінші басшылары мен педагогтерін </w:t>
      </w:r>
    </w:p>
    <w:p>
      <w:pPr>
        <w:spacing w:after="0"/>
        <w:ind w:left="0"/>
        <w:jc w:val="both"/>
      </w:pPr>
      <w:r>
        <w:rPr>
          <w:rFonts w:ascii="Times New Roman"/>
          <w:b w:val="false"/>
          <w:i w:val="false"/>
          <w:color w:val="000000"/>
          <w:sz w:val="28"/>
        </w:rPr>
        <w:t xml:space="preserve">
      лауазымға тағайындау, лауазымнан босату қағидаларын басшылыққа ала отырып </w:t>
      </w:r>
    </w:p>
    <w:p>
      <w:pPr>
        <w:spacing w:after="0"/>
        <w:ind w:left="0"/>
        <w:jc w:val="both"/>
      </w:pPr>
      <w:r>
        <w:rPr>
          <w:rFonts w:ascii="Times New Roman"/>
          <w:b w:val="false"/>
          <w:i w:val="false"/>
          <w:color w:val="000000"/>
          <w:sz w:val="28"/>
        </w:rPr>
        <w:t xml:space="preserve">
      ______________________________ ________________________________________ </w:t>
      </w:r>
    </w:p>
    <w:p>
      <w:pPr>
        <w:spacing w:after="0"/>
        <w:ind w:left="0"/>
        <w:jc w:val="both"/>
      </w:pPr>
      <w:r>
        <w:rPr>
          <w:rFonts w:ascii="Times New Roman"/>
          <w:b w:val="false"/>
          <w:i w:val="false"/>
          <w:color w:val="000000"/>
          <w:sz w:val="28"/>
        </w:rPr>
        <w:t xml:space="preserve">
      / көрсетілетін қызметті берушінің немесе Мемлекеттік корпорацияның атауын, </w:t>
      </w:r>
    </w:p>
    <w:p>
      <w:pPr>
        <w:spacing w:after="0"/>
        <w:ind w:left="0"/>
        <w:jc w:val="both"/>
      </w:pPr>
      <w:r>
        <w:rPr>
          <w:rFonts w:ascii="Times New Roman"/>
          <w:b w:val="false"/>
          <w:i w:val="false"/>
          <w:color w:val="000000"/>
          <w:sz w:val="28"/>
        </w:rPr>
        <w:t xml:space="preserve">
      мекенжайын көрсету / мемлекеттік білім беру ұйымдарының басшыларын </w:t>
      </w:r>
    </w:p>
    <w:p>
      <w:pPr>
        <w:spacing w:after="0"/>
        <w:ind w:left="0"/>
        <w:jc w:val="both"/>
      </w:pPr>
      <w:r>
        <w:rPr>
          <w:rFonts w:ascii="Times New Roman"/>
          <w:b w:val="false"/>
          <w:i w:val="false"/>
          <w:color w:val="000000"/>
          <w:sz w:val="28"/>
        </w:rPr>
        <w:t xml:space="preserve">
      тағайындауға арналған конкурсқа қатысу үшін құжаттарды қабылдаудан бас тартады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 көрсетілетін қызметті алушының Т. А. Ә. (болған жағдайда) көрсету /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 білім беру ұйымының атауын көрсету /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байланысты, атап айтқанда /жоқ немесе сәйкес келмейтін құжаттардың атауын көрсету /: </w:t>
      </w:r>
    </w:p>
    <w:p>
      <w:pPr>
        <w:spacing w:after="0"/>
        <w:ind w:left="0"/>
        <w:jc w:val="both"/>
      </w:pPr>
      <w:r>
        <w:rPr>
          <w:rFonts w:ascii="Times New Roman"/>
          <w:b w:val="false"/>
          <w:i w:val="false"/>
          <w:color w:val="000000"/>
          <w:sz w:val="28"/>
        </w:rPr>
        <w:t xml:space="preserve">
      1)_________________________________; </w:t>
      </w:r>
    </w:p>
    <w:p>
      <w:pPr>
        <w:spacing w:after="0"/>
        <w:ind w:left="0"/>
        <w:jc w:val="both"/>
      </w:pPr>
      <w:r>
        <w:rPr>
          <w:rFonts w:ascii="Times New Roman"/>
          <w:b w:val="false"/>
          <w:i w:val="false"/>
          <w:color w:val="000000"/>
          <w:sz w:val="28"/>
        </w:rPr>
        <w:t xml:space="preserve">
      2)_________________________________; </w:t>
      </w:r>
    </w:p>
    <w:p>
      <w:pPr>
        <w:spacing w:after="0"/>
        <w:ind w:left="0"/>
        <w:jc w:val="both"/>
      </w:pPr>
      <w:r>
        <w:rPr>
          <w:rFonts w:ascii="Times New Roman"/>
          <w:b w:val="false"/>
          <w:i w:val="false"/>
          <w:color w:val="000000"/>
          <w:sz w:val="28"/>
        </w:rPr>
        <w:t xml:space="preserve">
      3)_________________________________. </w:t>
      </w:r>
    </w:p>
    <w:p>
      <w:pPr>
        <w:spacing w:after="0"/>
        <w:ind w:left="0"/>
        <w:jc w:val="both"/>
      </w:pPr>
      <w:r>
        <w:rPr>
          <w:rFonts w:ascii="Times New Roman"/>
          <w:b w:val="false"/>
          <w:i w:val="false"/>
          <w:color w:val="000000"/>
          <w:sz w:val="28"/>
        </w:rPr>
        <w:t xml:space="preserve">
      Осы қолхат әрбір тарап үшін бір-бірден 2 данада жасалды. "___"___________20___жыл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(Мемлекеттік корпорация қызметкерінің Т. А. Ә. (болған жағдайда))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(қолы, байланыс телефоны) </w:t>
      </w:r>
    </w:p>
    <w:p>
      <w:pPr>
        <w:spacing w:after="0"/>
        <w:ind w:left="0"/>
        <w:jc w:val="both"/>
      </w:pPr>
      <w:r>
        <w:rPr>
          <w:rFonts w:ascii="Times New Roman"/>
          <w:b w:val="false"/>
          <w:i w:val="false"/>
          <w:color w:val="000000"/>
          <w:sz w:val="28"/>
        </w:rPr>
        <w:t xml:space="preserve">
      Қабылдады:__________________________________________________________ </w:t>
      </w:r>
    </w:p>
    <w:p>
      <w:pPr>
        <w:spacing w:after="0"/>
        <w:ind w:left="0"/>
        <w:jc w:val="both"/>
      </w:pPr>
      <w:r>
        <w:rPr>
          <w:rFonts w:ascii="Times New Roman"/>
          <w:b w:val="false"/>
          <w:i w:val="false"/>
          <w:color w:val="000000"/>
          <w:sz w:val="28"/>
        </w:rPr>
        <w:t xml:space="preserve">
      / Т.А.Ә. (болған жағдайда) көрсетілетін қызметті алушының / </w:t>
      </w:r>
    </w:p>
    <w:p>
      <w:pPr>
        <w:spacing w:after="0"/>
        <w:ind w:left="0"/>
        <w:jc w:val="both"/>
      </w:pPr>
      <w:r>
        <w:rPr>
          <w:rFonts w:ascii="Times New Roman"/>
          <w:b w:val="false"/>
          <w:i w:val="false"/>
          <w:color w:val="000000"/>
          <w:sz w:val="28"/>
        </w:rPr>
        <w:t xml:space="preserve">
      "____"___________20___жыл ____________ </w:t>
      </w:r>
    </w:p>
    <w:p>
      <w:pPr>
        <w:spacing w:after="0"/>
        <w:ind w:left="0"/>
        <w:jc w:val="both"/>
      </w:pPr>
      <w:r>
        <w:rPr>
          <w:rFonts w:ascii="Times New Roman"/>
          <w:b w:val="false"/>
          <w:i w:val="false"/>
          <w:color w:val="000000"/>
          <w:sz w:val="28"/>
        </w:rPr>
        <w:t>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Мемлекеттік білім беру</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басшылары мен</w:t>
            </w:r>
            <w:r>
              <w:br/>
            </w:r>
            <w:r>
              <w:rPr>
                <w:rFonts w:ascii="Times New Roman"/>
                <w:b w:val="false"/>
                <w:i w:val="false"/>
                <w:color w:val="000000"/>
                <w:sz w:val="20"/>
              </w:rPr>
              <w:t xml:space="preserve">педагогтерін лауазымға </w:t>
            </w:r>
            <w:r>
              <w:br/>
            </w:r>
            <w:r>
              <w:rPr>
                <w:rFonts w:ascii="Times New Roman"/>
                <w:b w:val="false"/>
                <w:i w:val="false"/>
                <w:color w:val="000000"/>
                <w:sz w:val="20"/>
              </w:rPr>
              <w:t>тағайындау,</w:t>
            </w:r>
            <w:r>
              <w:br/>
            </w:r>
            <w:r>
              <w:rPr>
                <w:rFonts w:ascii="Times New Roman"/>
                <w:b w:val="false"/>
                <w:i w:val="false"/>
                <w:color w:val="000000"/>
                <w:sz w:val="20"/>
              </w:rPr>
              <w:t xml:space="preserve">лауазымнан босату </w:t>
            </w:r>
            <w:r>
              <w:br/>
            </w:r>
            <w:r>
              <w:rPr>
                <w:rFonts w:ascii="Times New Roman"/>
                <w:b w:val="false"/>
                <w:i w:val="false"/>
                <w:color w:val="000000"/>
                <w:sz w:val="20"/>
              </w:rPr>
              <w:t>қағидаларына</w:t>
            </w:r>
            <w:r>
              <w:br/>
            </w:r>
            <w:r>
              <w:rPr>
                <w:rFonts w:ascii="Times New Roman"/>
                <w:b w:val="false"/>
                <w:i w:val="false"/>
                <w:color w:val="000000"/>
                <w:sz w:val="20"/>
              </w:rPr>
              <w:t>5-қосымша</w:t>
            </w:r>
          </w:p>
        </w:tc>
      </w:tr>
    </w:tbl>
    <w:p>
      <w:pPr>
        <w:spacing w:after="0"/>
        <w:ind w:left="0"/>
        <w:jc w:val="both"/>
      </w:pPr>
      <w:r>
        <w:rPr>
          <w:rFonts w:ascii="Times New Roman"/>
          <w:b w:val="false"/>
          <w:i w:val="false"/>
          <w:color w:val="000000"/>
          <w:sz w:val="28"/>
        </w:rPr>
        <w:t>
      Нысан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 xml:space="preserve">конкурс жариялаған мемлекеттік </w:t>
            </w:r>
            <w:r>
              <w:br/>
            </w:r>
            <w:r>
              <w:rPr>
                <w:rFonts w:ascii="Times New Roman"/>
                <w:b w:val="false"/>
                <w:i w:val="false"/>
                <w:color w:val="000000"/>
                <w:sz w:val="20"/>
              </w:rPr>
              <w:t>орган</w:t>
            </w:r>
          </w:p>
        </w:tc>
      </w:tr>
    </w:tbl>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кандидаттың Т.Ә.А. (болған жағдайда), ЖСН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(лауазымы, жұмыс орны)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Нақты тұратын жері, тіркелген мекенжайы, байланыс телефондары.</w:t>
      </w:r>
    </w:p>
    <w:bookmarkStart w:name="z205" w:id="192"/>
    <w:p>
      <w:pPr>
        <w:spacing w:after="0"/>
        <w:ind w:left="0"/>
        <w:jc w:val="left"/>
      </w:pPr>
      <w:r>
        <w:rPr>
          <w:rFonts w:ascii="Times New Roman"/>
          <w:b/>
          <w:i w:val="false"/>
          <w:color w:val="000000"/>
        </w:rPr>
        <w:t xml:space="preserve"> Өтініш</w:t>
      </w:r>
    </w:p>
    <w:bookmarkEnd w:id="192"/>
    <w:p>
      <w:pPr>
        <w:spacing w:after="0"/>
        <w:ind w:left="0"/>
        <w:jc w:val="both"/>
      </w:pPr>
      <w:r>
        <w:rPr>
          <w:rFonts w:ascii="Times New Roman"/>
          <w:b w:val="false"/>
          <w:i w:val="false"/>
          <w:color w:val="000000"/>
          <w:sz w:val="28"/>
        </w:rPr>
        <w:t>
      Мені _________________________________ бос лауазымына/уақытша</w:t>
      </w:r>
    </w:p>
    <w:p>
      <w:pPr>
        <w:spacing w:after="0"/>
        <w:ind w:left="0"/>
        <w:jc w:val="both"/>
      </w:pPr>
      <w:r>
        <w:rPr>
          <w:rFonts w:ascii="Times New Roman"/>
          <w:b w:val="false"/>
          <w:i w:val="false"/>
          <w:color w:val="000000"/>
          <w:sz w:val="28"/>
        </w:rPr>
        <w:t xml:space="preserve">
      (білім беру ұйымының атауы, мекенжайы (облыс, аудан, қала/ауыл) </w:t>
      </w:r>
    </w:p>
    <w:p>
      <w:pPr>
        <w:spacing w:after="0"/>
        <w:ind w:left="0"/>
        <w:jc w:val="both"/>
      </w:pPr>
      <w:r>
        <w:rPr>
          <w:rFonts w:ascii="Times New Roman"/>
          <w:b w:val="false"/>
          <w:i w:val="false"/>
          <w:color w:val="000000"/>
          <w:sz w:val="28"/>
        </w:rPr>
        <w:t xml:space="preserve">
      бос лауазымына (керегінің астын сызу керек) орналасуға арналған конкурсқа қатысуға жіберуіңізді сұраймын. </w:t>
      </w:r>
    </w:p>
    <w:p>
      <w:pPr>
        <w:spacing w:after="0"/>
        <w:ind w:left="0"/>
        <w:jc w:val="both"/>
      </w:pPr>
      <w:r>
        <w:rPr>
          <w:rFonts w:ascii="Times New Roman"/>
          <w:b w:val="false"/>
          <w:i w:val="false"/>
          <w:color w:val="000000"/>
          <w:sz w:val="28"/>
        </w:rPr>
        <w:t xml:space="preserve">
      Қазіргі уақытта _________________________________ жұмыс жасаймын. </w:t>
      </w:r>
    </w:p>
    <w:p>
      <w:pPr>
        <w:spacing w:after="0"/>
        <w:ind w:left="0"/>
        <w:jc w:val="both"/>
      </w:pPr>
      <w:r>
        <w:rPr>
          <w:rFonts w:ascii="Times New Roman"/>
          <w:b w:val="false"/>
          <w:i w:val="false"/>
          <w:color w:val="000000"/>
          <w:sz w:val="28"/>
        </w:rPr>
        <w:t>
      (лауазымы, білім беру ұйымының атауы, мекенжайы (облыс, аудан, қала/ауыл)</w:t>
      </w:r>
    </w:p>
    <w:p>
      <w:pPr>
        <w:spacing w:after="0"/>
        <w:ind w:left="0"/>
        <w:jc w:val="both"/>
      </w:pPr>
      <w:r>
        <w:rPr>
          <w:rFonts w:ascii="Times New Roman"/>
          <w:b w:val="false"/>
          <w:i w:val="false"/>
          <w:color w:val="000000"/>
          <w:sz w:val="28"/>
        </w:rPr>
        <w:t>
      Тестілеуді тапсыру тілі: қазақ/орыс</w:t>
      </w:r>
    </w:p>
    <w:p>
      <w:pPr>
        <w:spacing w:after="0"/>
        <w:ind w:left="0"/>
        <w:jc w:val="both"/>
      </w:pPr>
      <w:r>
        <w:rPr>
          <w:rFonts w:ascii="Times New Roman"/>
          <w:b w:val="false"/>
          <w:i w:val="false"/>
          <w:color w:val="000000"/>
          <w:sz w:val="28"/>
        </w:rPr>
        <w:t>
      керегінің астын сызу керек</w:t>
      </w:r>
    </w:p>
    <w:p>
      <w:pPr>
        <w:spacing w:after="0"/>
        <w:ind w:left="0"/>
        <w:jc w:val="both"/>
      </w:pPr>
      <w:r>
        <w:rPr>
          <w:rFonts w:ascii="Times New Roman"/>
          <w:b w:val="false"/>
          <w:i w:val="false"/>
          <w:color w:val="000000"/>
          <w:sz w:val="28"/>
        </w:rPr>
        <w:t>
      Конкурс қағидаларымен таныстым:</w:t>
      </w:r>
    </w:p>
    <w:p>
      <w:pPr>
        <w:spacing w:after="0"/>
        <w:ind w:left="0"/>
        <w:jc w:val="both"/>
      </w:pPr>
      <w:r>
        <w:rPr>
          <w:rFonts w:ascii="Times New Roman"/>
          <w:b w:val="false"/>
          <w:i w:val="false"/>
          <w:color w:val="000000"/>
          <w:sz w:val="28"/>
        </w:rPr>
        <w:t>
      Білімі: жоғары және жоғары оқу орнынан кейінгі білім, техникалық және кәсіптік білім</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518"/>
        <w:gridCol w:w="3262"/>
        <w:gridCol w:w="4520"/>
      </w:tblGrid>
      <w:tr>
        <w:trPr>
          <w:trHeight w:val="30" w:hRule="atLeast"/>
        </w:trPr>
        <w:tc>
          <w:tcPr>
            <w:tcW w:w="45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орнының атауы</w:t>
            </w:r>
          </w:p>
        </w:tc>
        <w:tc>
          <w:tcPr>
            <w:tcW w:w="32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кезеңі</w:t>
            </w:r>
          </w:p>
        </w:tc>
        <w:tc>
          <w:tcPr>
            <w:tcW w:w="4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 бойынша мамандық</w:t>
            </w:r>
          </w:p>
        </w:tc>
      </w:tr>
      <w:tr>
        <w:trPr>
          <w:trHeight w:val="30" w:hRule="atLeast"/>
        </w:trPr>
        <w:tc>
          <w:tcPr>
            <w:tcW w:w="45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2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Біліктілік санатының бар болуы (бар болса берілген (расталған) күні):</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Жұмыс өтілі: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66"/>
        <w:gridCol w:w="766"/>
        <w:gridCol w:w="1725"/>
        <w:gridCol w:w="4439"/>
        <w:gridCol w:w="4604"/>
      </w:tblGrid>
      <w:tr>
        <w:trPr>
          <w:trHeight w:val="30" w:hRule="atLeast"/>
        </w:trPr>
        <w:tc>
          <w:tcPr>
            <w:tcW w:w="7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w:t>
            </w:r>
          </w:p>
        </w:tc>
        <w:tc>
          <w:tcPr>
            <w:tcW w:w="7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w:t>
            </w:r>
          </w:p>
        </w:tc>
        <w:tc>
          <w:tcPr>
            <w:tcW w:w="17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өтілі</w:t>
            </w:r>
          </w:p>
        </w:tc>
        <w:tc>
          <w:tcPr>
            <w:tcW w:w="44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Мамандық бойынша (кәсіпкерлік субъектілерінің мамандары үшін)</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білім беру ұйымында, оның ішінде атқаратын лауазымында</w:t>
            </w:r>
          </w:p>
        </w:tc>
      </w:tr>
      <w:tr>
        <w:trPr>
          <w:trHeight w:val="30" w:hRule="atLeast"/>
        </w:trPr>
        <w:tc>
          <w:tcPr>
            <w:tcW w:w="7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4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Келесі жұмыс нәтижелерін негізге аламын: ____ _</w:t>
      </w:r>
    </w:p>
    <w:p>
      <w:pPr>
        <w:spacing w:after="0"/>
        <w:ind w:left="0"/>
        <w:jc w:val="both"/>
      </w:pPr>
      <w:r>
        <w:rPr>
          <w:rFonts w:ascii="Times New Roman"/>
          <w:b w:val="false"/>
          <w:i w:val="false"/>
          <w:color w:val="000000"/>
          <w:sz w:val="28"/>
        </w:rPr>
        <w:t>
      Наградалары, атағы, ғылыми дәрежесі, ғылыми атағы, сондай-ақ қосымша мәліметтер (бар болса)__________________________________</w:t>
      </w:r>
    </w:p>
    <w:p>
      <w:pPr>
        <w:spacing w:after="0"/>
        <w:ind w:left="0"/>
        <w:jc w:val="both"/>
      </w:pPr>
      <w:r>
        <w:rPr>
          <w:rFonts w:ascii="Times New Roman"/>
          <w:b w:val="false"/>
          <w:i w:val="false"/>
          <w:color w:val="000000"/>
          <w:sz w:val="28"/>
        </w:rPr>
        <w:t>
      Мен дербес деректерді өңдеу мақсаттарына сәйкес келетін кез келген заңды тәсілдермен менің дербес деректерімді мерзімсіз өңдеуге (фото, бейне және бейне көрсетілімдерді, оның ішінде автоматтандыру құралдарын пайдалана отырып немесе осындай құралдарды пайдаланбай дербес деректердің ақпараттық жүйелерінде пайдалану үшін) келісемін.</w:t>
      </w:r>
    </w:p>
    <w:p>
      <w:pPr>
        <w:spacing w:after="0"/>
        <w:ind w:left="0"/>
        <w:jc w:val="both"/>
      </w:pPr>
      <w:r>
        <w:rPr>
          <w:rFonts w:ascii="Times New Roman"/>
          <w:b w:val="false"/>
          <w:i w:val="false"/>
          <w:color w:val="000000"/>
          <w:sz w:val="28"/>
        </w:rPr>
        <w:t>
      Тестілеу өтетін ғимаратта тыйым салынған заттардың бірін пайдаланғаны үшін жауапкершілік туралы, тиісті акт жасалып, шығарылатыны туралы ескертілді.</w:t>
      </w:r>
    </w:p>
    <w:p>
      <w:pPr>
        <w:spacing w:after="0"/>
        <w:ind w:left="0"/>
        <w:jc w:val="both"/>
      </w:pPr>
      <w:r>
        <w:rPr>
          <w:rFonts w:ascii="Times New Roman"/>
          <w:b w:val="false"/>
          <w:i w:val="false"/>
          <w:color w:val="000000"/>
          <w:sz w:val="28"/>
        </w:rPr>
        <w:t>
      Тыйым салынған зат табылған жағдайда бір жыл мерзімге тестілеуден өту құқығынан айырылатыным туралы ескертілді.</w:t>
      </w:r>
    </w:p>
    <w:p>
      <w:pPr>
        <w:spacing w:after="0"/>
        <w:ind w:left="0"/>
        <w:jc w:val="both"/>
      </w:pPr>
      <w:r>
        <w:rPr>
          <w:rFonts w:ascii="Times New Roman"/>
          <w:b w:val="false"/>
          <w:i w:val="false"/>
          <w:color w:val="000000"/>
          <w:sz w:val="28"/>
        </w:rPr>
        <w:t>
      Ұлттық біліктілік тестілеуін өткізу кезінде, сондай-ақ бейне жазбаны қарау кезінде қағидаларды бұзу фактілері анықталған жағдайда, тапсыру мерзіміне қарамастан акт жасалатыны және нәтижелердің күші жойылатыны ескертілді.</w:t>
      </w:r>
    </w:p>
    <w:p>
      <w:pPr>
        <w:spacing w:after="0"/>
        <w:ind w:left="0"/>
        <w:jc w:val="both"/>
      </w:pPr>
      <w:r>
        <w:rPr>
          <w:rFonts w:ascii="Times New Roman"/>
          <w:b w:val="false"/>
          <w:i w:val="false"/>
          <w:color w:val="000000"/>
          <w:sz w:val="28"/>
        </w:rPr>
        <w:t>
      Тыйым салынған заттар:</w:t>
      </w:r>
    </w:p>
    <w:p>
      <w:pPr>
        <w:spacing w:after="0"/>
        <w:ind w:left="0"/>
        <w:jc w:val="both"/>
      </w:pPr>
      <w:r>
        <w:rPr>
          <w:rFonts w:ascii="Times New Roman"/>
          <w:b w:val="false"/>
          <w:i w:val="false"/>
          <w:color w:val="000000"/>
          <w:sz w:val="28"/>
        </w:rPr>
        <w:t>
      - ұялы байланыс құралдары (пейджер, ұялы телефондар, планшеттер, iPad (Айпад), iPod (Айпод), iPhone (Айфон), SmartPhone (Смартфон), Смартсағаттар);</w:t>
      </w:r>
    </w:p>
    <w:p>
      <w:pPr>
        <w:spacing w:after="0"/>
        <w:ind w:left="0"/>
        <w:jc w:val="both"/>
      </w:pPr>
      <w:r>
        <w:rPr>
          <w:rFonts w:ascii="Times New Roman"/>
          <w:b w:val="false"/>
          <w:i w:val="false"/>
          <w:color w:val="000000"/>
          <w:sz w:val="28"/>
        </w:rPr>
        <w:t>
      - ноутбуктер, плейерлер, модемдер (мобильді роутерлер);</w:t>
      </w:r>
    </w:p>
    <w:p>
      <w:pPr>
        <w:spacing w:after="0"/>
        <w:ind w:left="0"/>
        <w:jc w:val="both"/>
      </w:pPr>
      <w:r>
        <w:rPr>
          <w:rFonts w:ascii="Times New Roman"/>
          <w:b w:val="false"/>
          <w:i w:val="false"/>
          <w:color w:val="000000"/>
          <w:sz w:val="28"/>
        </w:rPr>
        <w:t>
      - радио-электрондық байланыстың кез келген түрлері (Wi-Fi (Вай-фай), Bluetooth (Блютуз), Dect (Дект), 3G (3 Джи), 4G (4 Джи); 5G (5 Джи);</w:t>
      </w:r>
    </w:p>
    <w:p>
      <w:pPr>
        <w:spacing w:after="0"/>
        <w:ind w:left="0"/>
        <w:jc w:val="both"/>
      </w:pPr>
      <w:r>
        <w:rPr>
          <w:rFonts w:ascii="Times New Roman"/>
          <w:b w:val="false"/>
          <w:i w:val="false"/>
          <w:color w:val="000000"/>
          <w:sz w:val="28"/>
        </w:rPr>
        <w:t>
      - сымды және сымсыз құлаққаптар және басқалары;</w:t>
      </w:r>
    </w:p>
    <w:p>
      <w:pPr>
        <w:spacing w:after="0"/>
        <w:ind w:left="0"/>
        <w:jc w:val="both"/>
      </w:pPr>
      <w:r>
        <w:rPr>
          <w:rFonts w:ascii="Times New Roman"/>
          <w:b w:val="false"/>
          <w:i w:val="false"/>
          <w:color w:val="000000"/>
          <w:sz w:val="28"/>
        </w:rPr>
        <w:t>
      - шпаргалкалар мен оқу-әдістемелік әдебиеттер;</w:t>
      </w:r>
    </w:p>
    <w:p>
      <w:pPr>
        <w:spacing w:after="0"/>
        <w:ind w:left="0"/>
        <w:jc w:val="both"/>
      </w:pPr>
      <w:r>
        <w:rPr>
          <w:rFonts w:ascii="Times New Roman"/>
          <w:b w:val="false"/>
          <w:i w:val="false"/>
          <w:color w:val="000000"/>
          <w:sz w:val="28"/>
        </w:rPr>
        <w:t>
      - калькуляторлар мен түзету сұйықтығы.</w:t>
      </w:r>
    </w:p>
    <w:p>
      <w:pPr>
        <w:spacing w:after="0"/>
        <w:ind w:left="0"/>
        <w:jc w:val="both"/>
      </w:pPr>
      <w:r>
        <w:rPr>
          <w:rFonts w:ascii="Times New Roman"/>
          <w:b w:val="false"/>
          <w:i w:val="false"/>
          <w:color w:val="000000"/>
          <w:sz w:val="28"/>
        </w:rPr>
        <w:t xml:space="preserve">
      Келісемін ________________________________________________ </w:t>
      </w:r>
    </w:p>
    <w:p>
      <w:pPr>
        <w:spacing w:after="0"/>
        <w:ind w:left="0"/>
        <w:jc w:val="both"/>
      </w:pPr>
      <w:r>
        <w:rPr>
          <w:rFonts w:ascii="Times New Roman"/>
          <w:b w:val="false"/>
          <w:i w:val="false"/>
          <w:color w:val="000000"/>
          <w:sz w:val="28"/>
        </w:rPr>
        <w:t>
      (Т.А.Ә. (болған жағдайда)) (қолы)</w:t>
      </w:r>
    </w:p>
    <w:p>
      <w:pPr>
        <w:spacing w:after="0"/>
        <w:ind w:left="0"/>
        <w:jc w:val="both"/>
      </w:pPr>
      <w:r>
        <w:rPr>
          <w:rFonts w:ascii="Times New Roman"/>
          <w:b w:val="false"/>
          <w:i w:val="false"/>
          <w:color w:val="000000"/>
          <w:sz w:val="28"/>
        </w:rPr>
        <w:t xml:space="preserve">
      Тестілеуді және конкурс өткізу қағидаларымен таныстым. </w:t>
      </w:r>
    </w:p>
    <w:p>
      <w:pPr>
        <w:spacing w:after="0"/>
        <w:ind w:left="0"/>
        <w:jc w:val="both"/>
      </w:pPr>
      <w:r>
        <w:rPr>
          <w:rFonts w:ascii="Times New Roman"/>
          <w:b w:val="false"/>
          <w:i w:val="false"/>
          <w:color w:val="000000"/>
          <w:sz w:val="28"/>
        </w:rPr>
        <w:t xml:space="preserve">
      20___жылғы "____" ______________ ____________________ </w:t>
      </w:r>
    </w:p>
    <w:p>
      <w:pPr>
        <w:spacing w:after="0"/>
        <w:ind w:left="0"/>
        <w:jc w:val="both"/>
      </w:pPr>
      <w:r>
        <w:rPr>
          <w:rFonts w:ascii="Times New Roman"/>
          <w:b w:val="false"/>
          <w:i w:val="false"/>
          <w:color w:val="000000"/>
          <w:sz w:val="28"/>
        </w:rPr>
        <w:t>
      /қолы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Мемлекеттік білім беру</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лауазымға тағайындау,</w:t>
            </w:r>
            <w:r>
              <w:br/>
            </w:r>
            <w:r>
              <w:rPr>
                <w:rFonts w:ascii="Times New Roman"/>
                <w:b w:val="false"/>
                <w:i w:val="false"/>
                <w:color w:val="000000"/>
                <w:sz w:val="20"/>
              </w:rPr>
              <w:t xml:space="preserve">лауазымнан босату </w:t>
            </w:r>
            <w:r>
              <w:br/>
            </w:r>
            <w:r>
              <w:rPr>
                <w:rFonts w:ascii="Times New Roman"/>
                <w:b w:val="false"/>
                <w:i w:val="false"/>
                <w:color w:val="000000"/>
                <w:sz w:val="20"/>
              </w:rPr>
              <w:t>қағидаларына</w:t>
            </w:r>
            <w:r>
              <w:br/>
            </w:r>
            <w:r>
              <w:rPr>
                <w:rFonts w:ascii="Times New Roman"/>
                <w:b w:val="false"/>
                <w:i w:val="false"/>
                <w:color w:val="000000"/>
                <w:sz w:val="20"/>
              </w:rPr>
              <w:t>6-қосымша</w:t>
            </w:r>
          </w:p>
        </w:tc>
      </w:tr>
    </w:tbl>
    <w:p>
      <w:pPr>
        <w:spacing w:after="0"/>
        <w:ind w:left="0"/>
        <w:jc w:val="both"/>
      </w:pPr>
      <w:r>
        <w:rPr>
          <w:rFonts w:ascii="Times New Roman"/>
          <w:b w:val="false"/>
          <w:i w:val="false"/>
          <w:color w:val="000000"/>
          <w:sz w:val="28"/>
        </w:rPr>
        <w:t>
      Нысан</w:t>
      </w:r>
    </w:p>
    <w:bookmarkStart w:name="z207" w:id="193"/>
    <w:p>
      <w:pPr>
        <w:spacing w:after="0"/>
        <w:ind w:left="0"/>
        <w:jc w:val="left"/>
      </w:pPr>
      <w:r>
        <w:rPr>
          <w:rFonts w:ascii="Times New Roman"/>
          <w:b/>
          <w:i w:val="false"/>
          <w:color w:val="000000"/>
        </w:rPr>
        <w:t xml:space="preserve"> Мемлекеттік білім беру ұйымы басшысының лауазымына тағайындау бойынша тестілеуге қатысатын кандидаттардың тізімі</w:t>
      </w:r>
    </w:p>
    <w:bookmarkEnd w:id="19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28"/>
        <w:gridCol w:w="7738"/>
        <w:gridCol w:w="1867"/>
        <w:gridCol w:w="1867"/>
      </w:tblGrid>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(болған жағдайда) (толық)*</w:t>
            </w:r>
          </w:p>
        </w:tc>
        <w:tc>
          <w:tcPr>
            <w:tcW w:w="18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ЖСН*</w:t>
            </w:r>
          </w:p>
        </w:tc>
        <w:tc>
          <w:tcPr>
            <w:tcW w:w="18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Тестілеуді тапсыру тілі</w:t>
            </w:r>
          </w:p>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 Ескерту: Тегі, аты, әкесінің аты (болған жағдайда) жеке басын куәландыратын құжатқа сәйкес толтырылады.</w:t>
      </w:r>
    </w:p>
    <w:p>
      <w:pPr>
        <w:spacing w:after="0"/>
        <w:ind w:left="0"/>
        <w:jc w:val="both"/>
      </w:pPr>
      <w:r>
        <w:rPr>
          <w:rFonts w:ascii="Times New Roman"/>
          <w:b w:val="false"/>
          <w:i w:val="false"/>
          <w:color w:val="000000"/>
          <w:sz w:val="28"/>
        </w:rPr>
        <w:t>
      Мөр орны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Мемлекеттік білім беру</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лауазымға тағайындау,</w:t>
            </w:r>
            <w:r>
              <w:br/>
            </w:r>
            <w:r>
              <w:rPr>
                <w:rFonts w:ascii="Times New Roman"/>
                <w:b w:val="false"/>
                <w:i w:val="false"/>
                <w:color w:val="000000"/>
                <w:sz w:val="20"/>
              </w:rPr>
              <w:t xml:space="preserve">лауазымнан босату </w:t>
            </w:r>
            <w:r>
              <w:br/>
            </w:r>
            <w:r>
              <w:rPr>
                <w:rFonts w:ascii="Times New Roman"/>
                <w:b w:val="false"/>
                <w:i w:val="false"/>
                <w:color w:val="000000"/>
                <w:sz w:val="20"/>
              </w:rPr>
              <w:t>қағидаларына</w:t>
            </w:r>
            <w:r>
              <w:br/>
            </w:r>
            <w:r>
              <w:rPr>
                <w:rFonts w:ascii="Times New Roman"/>
                <w:b w:val="false"/>
                <w:i w:val="false"/>
                <w:color w:val="000000"/>
                <w:sz w:val="20"/>
              </w:rPr>
              <w:t>7-қосымша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209" w:id="194"/>
    <w:p>
      <w:pPr>
        <w:spacing w:after="0"/>
        <w:ind w:left="0"/>
        <w:jc w:val="left"/>
      </w:pPr>
      <w:r>
        <w:rPr>
          <w:rFonts w:ascii="Times New Roman"/>
          <w:b/>
          <w:i w:val="false"/>
          <w:color w:val="000000"/>
        </w:rPr>
        <w:t xml:space="preserve"> Мемлекеттік білім беру ұйымының бірінші басшысының лауазымына тағайындауға арналған тестілеуден өткендігі туралы сертификат</w:t>
      </w:r>
    </w:p>
    <w:bookmarkEnd w:id="194"/>
    <w:p>
      <w:pPr>
        <w:spacing w:after="0"/>
        <w:ind w:left="0"/>
        <w:jc w:val="both"/>
      </w:pPr>
      <w:r>
        <w:rPr>
          <w:rFonts w:ascii="Times New Roman"/>
          <w:b w:val="false"/>
          <w:i w:val="false"/>
          <w:color w:val="000000"/>
          <w:sz w:val="28"/>
        </w:rPr>
        <w:t xml:space="preserve">
      _______________________________________________________ </w:t>
      </w:r>
    </w:p>
    <w:p>
      <w:pPr>
        <w:spacing w:after="0"/>
        <w:ind w:left="0"/>
        <w:jc w:val="both"/>
      </w:pPr>
      <w:r>
        <w:rPr>
          <w:rFonts w:ascii="Times New Roman"/>
          <w:b w:val="false"/>
          <w:i w:val="false"/>
          <w:color w:val="000000"/>
          <w:sz w:val="28"/>
        </w:rPr>
        <w:t xml:space="preserve">
      аттестатталушының Т.А.Ә. (болған жағдайда) </w:t>
      </w:r>
    </w:p>
    <w:p>
      <w:pPr>
        <w:spacing w:after="0"/>
        <w:ind w:left="0"/>
        <w:jc w:val="both"/>
      </w:pPr>
      <w:r>
        <w:rPr>
          <w:rFonts w:ascii="Times New Roman"/>
          <w:b w:val="false"/>
          <w:i w:val="false"/>
          <w:color w:val="000000"/>
          <w:sz w:val="28"/>
        </w:rPr>
        <w:t xml:space="preserve">
      ________________қаласында мемлекеттік ұйымның басшысы лауазымына </w:t>
      </w:r>
    </w:p>
    <w:p>
      <w:pPr>
        <w:spacing w:after="0"/>
        <w:ind w:left="0"/>
        <w:jc w:val="both"/>
      </w:pPr>
      <w:r>
        <w:rPr>
          <w:rFonts w:ascii="Times New Roman"/>
          <w:b w:val="false"/>
          <w:i w:val="false"/>
          <w:color w:val="000000"/>
          <w:sz w:val="28"/>
        </w:rPr>
        <w:t>
      _______________________________________________________</w:t>
      </w:r>
    </w:p>
    <w:p>
      <w:pPr>
        <w:spacing w:after="0"/>
        <w:ind w:left="0"/>
        <w:jc w:val="both"/>
      </w:pPr>
      <w:r>
        <w:rPr>
          <w:rFonts w:ascii="Times New Roman"/>
          <w:b w:val="false"/>
          <w:i w:val="false"/>
          <w:color w:val="000000"/>
          <w:sz w:val="28"/>
        </w:rPr>
        <w:t>
      тестілеуге қатысқанын растайды.</w:t>
      </w:r>
    </w:p>
    <w:p>
      <w:pPr>
        <w:spacing w:after="0"/>
        <w:ind w:left="0"/>
        <w:jc w:val="both"/>
      </w:pPr>
      <w:r>
        <w:rPr>
          <w:rFonts w:ascii="Times New Roman"/>
          <w:b w:val="false"/>
          <w:i w:val="false"/>
          <w:color w:val="000000"/>
          <w:sz w:val="28"/>
        </w:rPr>
        <w:t>
      Тестілеуді өткізу күні "____" ___________</w:t>
      </w:r>
    </w:p>
    <w:p>
      <w:pPr>
        <w:spacing w:after="0"/>
        <w:ind w:left="0"/>
        <w:jc w:val="both"/>
      </w:pPr>
      <w:r>
        <w:rPr>
          <w:rFonts w:ascii="Times New Roman"/>
          <w:b w:val="false"/>
          <w:i w:val="false"/>
          <w:color w:val="000000"/>
          <w:sz w:val="28"/>
        </w:rPr>
        <w:t xml:space="preserve">
      күні, айы, жылы </w:t>
      </w:r>
    </w:p>
    <w:p>
      <w:pPr>
        <w:spacing w:after="0"/>
        <w:ind w:left="0"/>
        <w:jc w:val="both"/>
      </w:pPr>
      <w:r>
        <w:rPr>
          <w:rFonts w:ascii="Times New Roman"/>
          <w:b w:val="false"/>
          <w:i w:val="false"/>
          <w:color w:val="000000"/>
          <w:sz w:val="28"/>
        </w:rPr>
        <w:t>
      және келесі нәтиже көрсетті: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906"/>
        <w:gridCol w:w="1565"/>
        <w:gridCol w:w="2172"/>
        <w:gridCol w:w="657"/>
      </w:tblGrid>
      <w:tr>
        <w:trPr>
          <w:trHeight w:val="30" w:hRule="atLeast"/>
        </w:trPr>
        <w:tc>
          <w:tcPr>
            <w:tcW w:w="79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Тестілеу мазмұны</w:t>
            </w:r>
          </w:p>
        </w:tc>
        <w:tc>
          <w:tcPr>
            <w:tcW w:w="15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Тестік тапсырмалар саны</w:t>
            </w:r>
          </w:p>
        </w:tc>
        <w:tc>
          <w:tcPr>
            <w:tcW w:w="21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Шекті балл саны 70%</w:t>
            </w:r>
          </w:p>
        </w:tc>
        <w:tc>
          <w:tcPr>
            <w:tcW w:w="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Жинаған балл саны</w:t>
            </w:r>
          </w:p>
        </w:tc>
      </w:tr>
      <w:tr>
        <w:trPr>
          <w:trHeight w:val="30" w:hRule="atLeast"/>
        </w:trPr>
        <w:tc>
          <w:tcPr>
            <w:tcW w:w="79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Конституциясын, Қазақстан Республикасының Еңбек </w:t>
            </w:r>
            <w:r>
              <w:rPr>
                <w:rFonts w:ascii="Times New Roman"/>
                <w:b w:val="false"/>
                <w:i w:val="false"/>
                <w:color w:val="000000"/>
                <w:sz w:val="20"/>
              </w:rPr>
              <w:t>кодексін</w:t>
            </w:r>
            <w:r>
              <w:rPr>
                <w:rFonts w:ascii="Times New Roman"/>
                <w:b w:val="false"/>
                <w:i w:val="false"/>
                <w:color w:val="000000"/>
                <w:sz w:val="20"/>
              </w:rPr>
              <w:t xml:space="preserve">, "Білім туралы" Қазақстан Республикасының </w:t>
            </w:r>
            <w:r>
              <w:rPr>
                <w:rFonts w:ascii="Times New Roman"/>
                <w:b w:val="false"/>
                <w:i w:val="false"/>
                <w:color w:val="000000"/>
                <w:sz w:val="20"/>
              </w:rPr>
              <w:t>Заңын</w:t>
            </w:r>
            <w:r>
              <w:rPr>
                <w:rFonts w:ascii="Times New Roman"/>
                <w:b w:val="false"/>
                <w:i w:val="false"/>
                <w:color w:val="000000"/>
                <w:sz w:val="20"/>
              </w:rPr>
              <w:t xml:space="preserve">, "Сыбайлас жемқорлыққа қарсы күрес туралы" Қазақстан Республикасының </w:t>
            </w:r>
            <w:r>
              <w:rPr>
                <w:rFonts w:ascii="Times New Roman"/>
                <w:b w:val="false"/>
                <w:i w:val="false"/>
                <w:color w:val="000000"/>
                <w:sz w:val="20"/>
              </w:rPr>
              <w:t>Заңын</w:t>
            </w:r>
            <w:r>
              <w:rPr>
                <w:rFonts w:ascii="Times New Roman"/>
                <w:b w:val="false"/>
                <w:i w:val="false"/>
                <w:color w:val="000000"/>
                <w:sz w:val="20"/>
              </w:rPr>
              <w:t xml:space="preserve">, "Педагог мәртебесі туралы" Қазақстан Республикасының </w:t>
            </w:r>
            <w:r>
              <w:rPr>
                <w:rFonts w:ascii="Times New Roman"/>
                <w:b w:val="false"/>
                <w:i w:val="false"/>
                <w:color w:val="000000"/>
                <w:sz w:val="20"/>
              </w:rPr>
              <w:t>Заңын</w:t>
            </w:r>
            <w:r>
              <w:rPr>
                <w:rFonts w:ascii="Times New Roman"/>
                <w:b w:val="false"/>
                <w:i w:val="false"/>
                <w:color w:val="000000"/>
                <w:sz w:val="20"/>
              </w:rPr>
              <w:t xml:space="preserve"> білуге арналған тестілеу</w:t>
            </w:r>
          </w:p>
        </w:tc>
        <w:tc>
          <w:tcPr>
            <w:tcW w:w="15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 сұрақ</w:t>
            </w:r>
          </w:p>
        </w:tc>
        <w:tc>
          <w:tcPr>
            <w:tcW w:w="21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 балл</w:t>
            </w:r>
          </w:p>
        </w:tc>
        <w:tc>
          <w:tcPr>
            <w:tcW w:w="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9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Педагогика және психология негіздері</w:t>
            </w:r>
          </w:p>
        </w:tc>
        <w:tc>
          <w:tcPr>
            <w:tcW w:w="15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сұрақ</w:t>
            </w:r>
          </w:p>
        </w:tc>
        <w:tc>
          <w:tcPr>
            <w:tcW w:w="21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балл</w:t>
            </w:r>
          </w:p>
        </w:tc>
        <w:tc>
          <w:tcPr>
            <w:tcW w:w="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9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Басқарушылық құзыреттер</w:t>
            </w:r>
          </w:p>
        </w:tc>
        <w:tc>
          <w:tcPr>
            <w:tcW w:w="15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сұрақ</w:t>
            </w:r>
          </w:p>
        </w:tc>
        <w:tc>
          <w:tcPr>
            <w:tcW w:w="21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балл</w:t>
            </w:r>
          </w:p>
        </w:tc>
        <w:tc>
          <w:tcPr>
            <w:tcW w:w="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9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15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сұрақ</w:t>
            </w:r>
          </w:p>
        </w:tc>
        <w:tc>
          <w:tcPr>
            <w:tcW w:w="21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ҰТО басшысы (өкілі): _______________________________________ </w:t>
      </w:r>
    </w:p>
    <w:p>
      <w:pPr>
        <w:spacing w:after="0"/>
        <w:ind w:left="0"/>
        <w:jc w:val="both"/>
      </w:pPr>
      <w:r>
        <w:rPr>
          <w:rFonts w:ascii="Times New Roman"/>
          <w:b w:val="false"/>
          <w:i w:val="false"/>
          <w:color w:val="000000"/>
          <w:sz w:val="28"/>
        </w:rPr>
        <w:t xml:space="preserve">
      (Т.А.Ә. (болған жағдайда), қолы) </w:t>
      </w:r>
    </w:p>
    <w:p>
      <w:pPr>
        <w:spacing w:after="0"/>
        <w:ind w:left="0"/>
        <w:jc w:val="both"/>
      </w:pPr>
      <w:r>
        <w:rPr>
          <w:rFonts w:ascii="Times New Roman"/>
          <w:b w:val="false"/>
          <w:i w:val="false"/>
          <w:color w:val="000000"/>
          <w:sz w:val="28"/>
        </w:rPr>
        <w:t>
      Мөр орны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Мемлекеттік білім беру</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лауазымға тағайындау,</w:t>
            </w:r>
            <w:r>
              <w:br/>
            </w:r>
            <w:r>
              <w:rPr>
                <w:rFonts w:ascii="Times New Roman"/>
                <w:b w:val="false"/>
                <w:i w:val="false"/>
                <w:color w:val="000000"/>
                <w:sz w:val="20"/>
              </w:rPr>
              <w:t xml:space="preserve">лауазымнан босату </w:t>
            </w:r>
            <w:r>
              <w:br/>
            </w:r>
            <w:r>
              <w:rPr>
                <w:rFonts w:ascii="Times New Roman"/>
                <w:b w:val="false"/>
                <w:i w:val="false"/>
                <w:color w:val="000000"/>
                <w:sz w:val="20"/>
              </w:rPr>
              <w:t>қағидаларына</w:t>
            </w:r>
            <w:r>
              <w:br/>
            </w:r>
            <w:r>
              <w:rPr>
                <w:rFonts w:ascii="Times New Roman"/>
                <w:b w:val="false"/>
                <w:i w:val="false"/>
                <w:color w:val="000000"/>
                <w:sz w:val="20"/>
              </w:rPr>
              <w:t>8-қосымша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211" w:id="195"/>
    <w:p>
      <w:pPr>
        <w:spacing w:after="0"/>
        <w:ind w:left="0"/>
        <w:jc w:val="left"/>
      </w:pPr>
      <w:r>
        <w:rPr>
          <w:rFonts w:ascii="Times New Roman"/>
          <w:b/>
          <w:i w:val="false"/>
          <w:color w:val="000000"/>
        </w:rPr>
        <w:t xml:space="preserve"> Мемлекеттік білім беру ұйымы басшысының бос лауазымына кандидатпен әңгімелесудің тақырыптық бағыттары</w:t>
      </w:r>
    </w:p>
    <w:bookmarkEnd w:id="195"/>
    <w:bookmarkStart w:name="z212" w:id="196"/>
    <w:p>
      <w:pPr>
        <w:spacing w:after="0"/>
        <w:ind w:left="0"/>
        <w:jc w:val="both"/>
      </w:pPr>
      <w:r>
        <w:rPr>
          <w:rFonts w:ascii="Times New Roman"/>
          <w:b w:val="false"/>
          <w:i w:val="false"/>
          <w:color w:val="000000"/>
          <w:sz w:val="28"/>
        </w:rPr>
        <w:t>
      1.Қазақстан Республикасының білім беру саласын реттейтін мемлекеттік органдардың нормативтік құқықтық құжаттары, білім беру саласындағы уәкілетті органның негізгі нормативтік құқықтық құжаттары.</w:t>
      </w:r>
    </w:p>
    <w:bookmarkEnd w:id="196"/>
    <w:bookmarkStart w:name="z213" w:id="197"/>
    <w:p>
      <w:pPr>
        <w:spacing w:after="0"/>
        <w:ind w:left="0"/>
        <w:jc w:val="both"/>
      </w:pPr>
      <w:r>
        <w:rPr>
          <w:rFonts w:ascii="Times New Roman"/>
          <w:b w:val="false"/>
          <w:i w:val="false"/>
          <w:color w:val="000000"/>
          <w:sz w:val="28"/>
        </w:rPr>
        <w:t>
      2. Білім берудегі менеджменттің заманауи тәсілдері.</w:t>
      </w:r>
    </w:p>
    <w:bookmarkEnd w:id="197"/>
    <w:bookmarkStart w:name="z214" w:id="198"/>
    <w:p>
      <w:pPr>
        <w:spacing w:after="0"/>
        <w:ind w:left="0"/>
        <w:jc w:val="both"/>
      </w:pPr>
      <w:r>
        <w:rPr>
          <w:rFonts w:ascii="Times New Roman"/>
          <w:b w:val="false"/>
          <w:i w:val="false"/>
          <w:color w:val="000000"/>
          <w:sz w:val="28"/>
        </w:rPr>
        <w:t>
      3. Білім беру саласындағы мемлекеттік жоспарлау жүйесінің құжаттары.</w:t>
      </w:r>
    </w:p>
    <w:bookmarkEnd w:id="198"/>
    <w:bookmarkStart w:name="z215" w:id="199"/>
    <w:p>
      <w:pPr>
        <w:spacing w:after="0"/>
        <w:ind w:left="0"/>
        <w:jc w:val="both"/>
      </w:pPr>
      <w:r>
        <w:rPr>
          <w:rFonts w:ascii="Times New Roman"/>
          <w:b w:val="false"/>
          <w:i w:val="false"/>
          <w:color w:val="000000"/>
          <w:sz w:val="28"/>
        </w:rPr>
        <w:t>
      4. Білім беру ұйымын басқарудағы инновациялар.</w:t>
      </w:r>
    </w:p>
    <w:bookmarkEnd w:id="199"/>
    <w:bookmarkStart w:name="z216" w:id="200"/>
    <w:p>
      <w:pPr>
        <w:spacing w:after="0"/>
        <w:ind w:left="0"/>
        <w:jc w:val="both"/>
      </w:pPr>
      <w:r>
        <w:rPr>
          <w:rFonts w:ascii="Times New Roman"/>
          <w:b w:val="false"/>
          <w:i w:val="false"/>
          <w:color w:val="000000"/>
          <w:sz w:val="28"/>
        </w:rPr>
        <w:t>
      5. Табысты білім беру ұйымының, табысты басшының, табысты білім алушылар/тәрбиенушілердің, табысты педагогтің өлшемшарттары.</w:t>
      </w:r>
    </w:p>
    <w:bookmarkEnd w:id="200"/>
    <w:bookmarkStart w:name="z217" w:id="201"/>
    <w:p>
      <w:pPr>
        <w:spacing w:after="0"/>
        <w:ind w:left="0"/>
        <w:jc w:val="both"/>
      </w:pPr>
      <w:r>
        <w:rPr>
          <w:rFonts w:ascii="Times New Roman"/>
          <w:b w:val="false"/>
          <w:i w:val="false"/>
          <w:color w:val="000000"/>
          <w:sz w:val="28"/>
        </w:rPr>
        <w:t>
      6. Қазақстандық білім берудегі халықаралық зерттеулердің рөлі.</w:t>
      </w:r>
    </w:p>
    <w:bookmarkEnd w:id="201"/>
    <w:bookmarkStart w:name="z218" w:id="202"/>
    <w:p>
      <w:pPr>
        <w:spacing w:after="0"/>
        <w:ind w:left="0"/>
        <w:jc w:val="both"/>
      </w:pPr>
      <w:r>
        <w:rPr>
          <w:rFonts w:ascii="Times New Roman"/>
          <w:b w:val="false"/>
          <w:i w:val="false"/>
          <w:color w:val="000000"/>
          <w:sz w:val="28"/>
        </w:rPr>
        <w:t>
      7. Білім беру ұйымындағы ғылыми-әдістемелік жұмысты ұйымдастыру жүйесі.</w:t>
      </w:r>
    </w:p>
    <w:bookmarkEnd w:id="202"/>
    <w:bookmarkStart w:name="z219" w:id="203"/>
    <w:p>
      <w:pPr>
        <w:spacing w:after="0"/>
        <w:ind w:left="0"/>
        <w:jc w:val="both"/>
      </w:pPr>
      <w:r>
        <w:rPr>
          <w:rFonts w:ascii="Times New Roman"/>
          <w:b w:val="false"/>
          <w:i w:val="false"/>
          <w:color w:val="000000"/>
          <w:sz w:val="28"/>
        </w:rPr>
        <w:t>
      8. Деңгейлер бойынша ҚР мемлекеттік білім беру жалпыға міндетті стандартының ерекшеліктері.</w:t>
      </w:r>
    </w:p>
    <w:bookmarkEnd w:id="203"/>
    <w:bookmarkStart w:name="z220" w:id="204"/>
    <w:p>
      <w:pPr>
        <w:spacing w:after="0"/>
        <w:ind w:left="0"/>
        <w:jc w:val="both"/>
      </w:pPr>
      <w:r>
        <w:rPr>
          <w:rFonts w:ascii="Times New Roman"/>
          <w:b w:val="false"/>
          <w:i w:val="false"/>
          <w:color w:val="000000"/>
          <w:sz w:val="28"/>
        </w:rPr>
        <w:t>
      9. Әкімшіліктің Қамқоршылық кеңеспен өзара әрекеттесу жүйесі.</w:t>
      </w:r>
    </w:p>
    <w:bookmarkEnd w:id="204"/>
    <w:bookmarkStart w:name="z221" w:id="205"/>
    <w:p>
      <w:pPr>
        <w:spacing w:after="0"/>
        <w:ind w:left="0"/>
        <w:jc w:val="both"/>
      </w:pPr>
      <w:r>
        <w:rPr>
          <w:rFonts w:ascii="Times New Roman"/>
          <w:b w:val="false"/>
          <w:i w:val="false"/>
          <w:color w:val="000000"/>
          <w:sz w:val="28"/>
        </w:rPr>
        <w:t>
      10. Кадрларды даярлауда әлеуметтік әріптестік пен халықаралық ынтымақтастықтың рөлі.</w:t>
      </w:r>
    </w:p>
    <w:bookmarkEnd w:id="205"/>
    <w:bookmarkStart w:name="z222" w:id="206"/>
    <w:p>
      <w:pPr>
        <w:spacing w:after="0"/>
        <w:ind w:left="0"/>
        <w:jc w:val="both"/>
      </w:pPr>
      <w:r>
        <w:rPr>
          <w:rFonts w:ascii="Times New Roman"/>
          <w:b w:val="false"/>
          <w:i w:val="false"/>
          <w:color w:val="000000"/>
          <w:sz w:val="28"/>
        </w:rPr>
        <w:t>
      11. Білім беру ұйымын білікті кадрлармен қамтамасыз ету міндеттері.</w:t>
      </w:r>
    </w:p>
    <w:bookmarkEnd w:id="206"/>
    <w:bookmarkStart w:name="z223" w:id="207"/>
    <w:p>
      <w:pPr>
        <w:spacing w:after="0"/>
        <w:ind w:left="0"/>
        <w:jc w:val="both"/>
      </w:pPr>
      <w:r>
        <w:rPr>
          <w:rFonts w:ascii="Times New Roman"/>
          <w:b w:val="false"/>
          <w:i w:val="false"/>
          <w:color w:val="000000"/>
          <w:sz w:val="28"/>
        </w:rPr>
        <w:t>
      12. Білім беру ұйымының қаржылық өзін-өзі қамтамасыз ету мүмкіндігі мен нәтижелері.</w:t>
      </w:r>
    </w:p>
    <w:bookmarkEnd w:id="207"/>
    <w:bookmarkStart w:name="z224" w:id="208"/>
    <w:p>
      <w:pPr>
        <w:spacing w:after="0"/>
        <w:ind w:left="0"/>
        <w:jc w:val="both"/>
      </w:pPr>
      <w:r>
        <w:rPr>
          <w:rFonts w:ascii="Times New Roman"/>
          <w:b w:val="false"/>
          <w:i w:val="false"/>
          <w:color w:val="000000"/>
          <w:sz w:val="28"/>
        </w:rPr>
        <w:t>
      13. Экономика саласы үшін кадрлар даярлаудың жаңа тәсілдері.</w:t>
      </w:r>
    </w:p>
    <w:bookmarkEnd w:id="208"/>
    <w:p>
      <w:pPr>
        <w:spacing w:after="0"/>
        <w:ind w:left="0"/>
        <w:jc w:val="both"/>
      </w:pPr>
      <w:r>
        <w:rPr>
          <w:rFonts w:ascii="Times New Roman"/>
          <w:b w:val="false"/>
          <w:i w:val="false"/>
          <w:color w:val="000000"/>
          <w:sz w:val="28"/>
        </w:rPr>
        <w:t>
      Мөр орны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Мемлекеттік білім беру</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лауазымға тағайындау,</w:t>
            </w:r>
            <w:r>
              <w:br/>
            </w:r>
            <w:r>
              <w:rPr>
                <w:rFonts w:ascii="Times New Roman"/>
                <w:b w:val="false"/>
                <w:i w:val="false"/>
                <w:color w:val="000000"/>
                <w:sz w:val="20"/>
              </w:rPr>
              <w:t xml:space="preserve">лауазымнан босату </w:t>
            </w:r>
            <w:r>
              <w:br/>
            </w:r>
            <w:r>
              <w:rPr>
                <w:rFonts w:ascii="Times New Roman"/>
                <w:b w:val="false"/>
                <w:i w:val="false"/>
                <w:color w:val="000000"/>
                <w:sz w:val="20"/>
              </w:rPr>
              <w:t>қағидаларына</w:t>
            </w:r>
            <w:r>
              <w:br/>
            </w:r>
            <w:r>
              <w:rPr>
                <w:rFonts w:ascii="Times New Roman"/>
                <w:b w:val="false"/>
                <w:i w:val="false"/>
                <w:color w:val="000000"/>
                <w:sz w:val="20"/>
              </w:rPr>
              <w:t>9-қосымша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226" w:id="209"/>
    <w:p>
      <w:pPr>
        <w:spacing w:after="0"/>
        <w:ind w:left="0"/>
        <w:jc w:val="left"/>
      </w:pPr>
      <w:r>
        <w:rPr>
          <w:rFonts w:ascii="Times New Roman"/>
          <w:b/>
          <w:i w:val="false"/>
          <w:color w:val="000000"/>
        </w:rPr>
        <w:t xml:space="preserve"> Мемлекеттік білім беру ұйымының бірінші басшысы лауазымына кандидатты бағалау парағы ____________________________________________________________  (Т.Ә.А. (болған жағдайда))</w:t>
      </w:r>
    </w:p>
    <w:bookmarkEnd w:id="20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438"/>
        <w:gridCol w:w="3521"/>
        <w:gridCol w:w="7341"/>
      </w:tblGrid>
      <w:tr>
        <w:trPr>
          <w:trHeight w:val="30" w:hRule="atLeast"/>
        </w:trPr>
        <w:tc>
          <w:tcPr>
            <w:tcW w:w="1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73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 саны (1-ден 10-ға дейін)</w:t>
            </w:r>
          </w:p>
        </w:tc>
      </w:tr>
      <w:tr>
        <w:trPr>
          <w:trHeight w:val="30" w:hRule="atLeast"/>
        </w:trPr>
        <w:tc>
          <w:tcPr>
            <w:tcW w:w="1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 білу (тестілеу нәтижелері негізінде)</w:t>
            </w:r>
          </w:p>
        </w:tc>
        <w:tc>
          <w:tcPr>
            <w:tcW w:w="73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52-дан 59-ға дейін = 8 балл</w:t>
            </w:r>
          </w:p>
          <w:p>
            <w:pPr>
              <w:spacing w:after="20"/>
              <w:ind w:left="20"/>
              <w:jc w:val="both"/>
            </w:pPr>
            <w:r>
              <w:rPr>
                <w:rFonts w:ascii="Times New Roman"/>
                <w:b w:val="false"/>
                <w:i w:val="false"/>
                <w:color w:val="000000"/>
                <w:sz w:val="20"/>
              </w:rPr>
              <w:t>
60-тан 69-ға дейін = 9 балл</w:t>
            </w:r>
          </w:p>
          <w:p>
            <w:pPr>
              <w:spacing w:after="20"/>
              <w:ind w:left="20"/>
              <w:jc w:val="both"/>
            </w:pPr>
            <w:r>
              <w:rPr>
                <w:rFonts w:ascii="Times New Roman"/>
                <w:b w:val="false"/>
                <w:i w:val="false"/>
                <w:color w:val="000000"/>
                <w:sz w:val="20"/>
              </w:rPr>
              <w:t>
70-тен 75-ке дейін = 10 балл</w:t>
            </w:r>
          </w:p>
        </w:tc>
      </w:tr>
      <w:tr>
        <w:trPr>
          <w:trHeight w:val="30" w:hRule="atLeast"/>
        </w:trPr>
        <w:tc>
          <w:tcPr>
            <w:tcW w:w="1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Басқарушылық құзыреттер (тестілеу нәтижелері негізінде)</w:t>
            </w:r>
          </w:p>
        </w:tc>
        <w:tc>
          <w:tcPr>
            <w:tcW w:w="73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дұрыс жауап = 5 балл</w:t>
            </w:r>
          </w:p>
          <w:p>
            <w:pPr>
              <w:spacing w:after="20"/>
              <w:ind w:left="20"/>
              <w:jc w:val="both"/>
            </w:pPr>
            <w:r>
              <w:rPr>
                <w:rFonts w:ascii="Times New Roman"/>
                <w:b w:val="false"/>
                <w:i w:val="false"/>
                <w:color w:val="000000"/>
                <w:sz w:val="20"/>
              </w:rPr>
              <w:t>
11 дұрыс жауап = 6 балл</w:t>
            </w:r>
          </w:p>
          <w:p>
            <w:pPr>
              <w:spacing w:after="20"/>
              <w:ind w:left="20"/>
              <w:jc w:val="both"/>
            </w:pPr>
            <w:r>
              <w:rPr>
                <w:rFonts w:ascii="Times New Roman"/>
                <w:b w:val="false"/>
                <w:i w:val="false"/>
                <w:color w:val="000000"/>
                <w:sz w:val="20"/>
              </w:rPr>
              <w:t>
12 дұрыс жауап = 7 балл</w:t>
            </w:r>
          </w:p>
          <w:p>
            <w:pPr>
              <w:spacing w:after="20"/>
              <w:ind w:left="20"/>
              <w:jc w:val="both"/>
            </w:pPr>
            <w:r>
              <w:rPr>
                <w:rFonts w:ascii="Times New Roman"/>
                <w:b w:val="false"/>
                <w:i w:val="false"/>
                <w:color w:val="000000"/>
                <w:sz w:val="20"/>
              </w:rPr>
              <w:t>
13 дұрыс жауап = 8 балл</w:t>
            </w:r>
          </w:p>
          <w:p>
            <w:pPr>
              <w:spacing w:after="20"/>
              <w:ind w:left="20"/>
              <w:jc w:val="both"/>
            </w:pPr>
            <w:r>
              <w:rPr>
                <w:rFonts w:ascii="Times New Roman"/>
                <w:b w:val="false"/>
                <w:i w:val="false"/>
                <w:color w:val="000000"/>
                <w:sz w:val="20"/>
              </w:rPr>
              <w:t>
14 дұрыс жауап = 9 балл</w:t>
            </w:r>
          </w:p>
          <w:p>
            <w:pPr>
              <w:spacing w:after="20"/>
              <w:ind w:left="20"/>
              <w:jc w:val="both"/>
            </w:pPr>
            <w:r>
              <w:rPr>
                <w:rFonts w:ascii="Times New Roman"/>
                <w:b w:val="false"/>
                <w:i w:val="false"/>
                <w:color w:val="000000"/>
                <w:sz w:val="20"/>
              </w:rPr>
              <w:t>
15 дұрыс жауап =10 балл</w:t>
            </w:r>
          </w:p>
        </w:tc>
      </w:tr>
      <w:tr>
        <w:trPr>
          <w:trHeight w:val="30" w:hRule="atLeast"/>
        </w:trPr>
        <w:tc>
          <w:tcPr>
            <w:tcW w:w="1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және психология негіздерін білу (тестілеу нәтижелері негізінде)</w:t>
            </w:r>
          </w:p>
        </w:tc>
        <w:tc>
          <w:tcPr>
            <w:tcW w:w="73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дұрыс жауап = 7 балл</w:t>
            </w:r>
          </w:p>
          <w:p>
            <w:pPr>
              <w:spacing w:after="20"/>
              <w:ind w:left="20"/>
              <w:jc w:val="both"/>
            </w:pPr>
            <w:r>
              <w:rPr>
                <w:rFonts w:ascii="Times New Roman"/>
                <w:b w:val="false"/>
                <w:i w:val="false"/>
                <w:color w:val="000000"/>
                <w:sz w:val="20"/>
              </w:rPr>
              <w:t>
8 дұрыс жауап = 8 балл</w:t>
            </w:r>
          </w:p>
          <w:p>
            <w:pPr>
              <w:spacing w:after="20"/>
              <w:ind w:left="20"/>
              <w:jc w:val="both"/>
            </w:pPr>
            <w:r>
              <w:rPr>
                <w:rFonts w:ascii="Times New Roman"/>
                <w:b w:val="false"/>
                <w:i w:val="false"/>
                <w:color w:val="000000"/>
                <w:sz w:val="20"/>
              </w:rPr>
              <w:t>
9 дұрыс жауап = 9 балл</w:t>
            </w:r>
          </w:p>
          <w:p>
            <w:pPr>
              <w:spacing w:after="20"/>
              <w:ind w:left="20"/>
              <w:jc w:val="both"/>
            </w:pPr>
            <w:r>
              <w:rPr>
                <w:rFonts w:ascii="Times New Roman"/>
                <w:b w:val="false"/>
                <w:i w:val="false"/>
                <w:color w:val="000000"/>
                <w:sz w:val="20"/>
              </w:rPr>
              <w:t>
10 дұрыс жауап = 10 балл</w:t>
            </w:r>
          </w:p>
        </w:tc>
      </w:tr>
      <w:tr>
        <w:trPr>
          <w:trHeight w:val="30" w:hRule="atLeast"/>
        </w:trPr>
        <w:tc>
          <w:tcPr>
            <w:tcW w:w="1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Кандидаттың жеке кәсіби қасиеттері</w:t>
            </w:r>
          </w:p>
        </w:tc>
        <w:tc>
          <w:tcPr>
            <w:tcW w:w="73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1-ден 10 балға дейін</w:t>
            </w:r>
          </w:p>
        </w:tc>
      </w:tr>
      <w:tr>
        <w:trPr>
          <w:trHeight w:val="30" w:hRule="atLeast"/>
        </w:trPr>
        <w:tc>
          <w:tcPr>
            <w:tcW w:w="1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 табысты дамыту бойынша практикалық көзқарасы</w:t>
            </w:r>
          </w:p>
        </w:tc>
        <w:tc>
          <w:tcPr>
            <w:tcW w:w="73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1-ден 10 балға дейін</w:t>
            </w:r>
          </w:p>
        </w:tc>
      </w:tr>
      <w:tr>
        <w:trPr>
          <w:trHeight w:val="30" w:hRule="atLeast"/>
        </w:trPr>
        <w:tc>
          <w:tcPr>
            <w:tcW w:w="1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Жағдаяттық тапсырмаларды ұтқыр, икемді шеше білу</w:t>
            </w:r>
          </w:p>
        </w:tc>
        <w:tc>
          <w:tcPr>
            <w:tcW w:w="73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1-ден 10 балға дейін</w:t>
            </w:r>
          </w:p>
        </w:tc>
      </w:tr>
      <w:tr>
        <w:trPr>
          <w:trHeight w:val="30" w:hRule="atLeast"/>
        </w:trPr>
        <w:tc>
          <w:tcPr>
            <w:tcW w:w="1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Белсенді, жағымды педагогикалық ортаны құра білу</w:t>
            </w:r>
          </w:p>
        </w:tc>
        <w:tc>
          <w:tcPr>
            <w:tcW w:w="73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1-ден 10 балға дейін</w:t>
            </w:r>
          </w:p>
        </w:tc>
      </w:tr>
      <w:tr>
        <w:trPr>
          <w:trHeight w:val="30" w:hRule="atLeast"/>
        </w:trPr>
        <w:tc>
          <w:tcPr>
            <w:tcW w:w="1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 басқаруда шығармашылық әлеуетті пайдалану</w:t>
            </w:r>
          </w:p>
        </w:tc>
        <w:tc>
          <w:tcPr>
            <w:tcW w:w="73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1-ден 10 балға дейін</w:t>
            </w:r>
          </w:p>
        </w:tc>
      </w:tr>
      <w:tr>
        <w:trPr>
          <w:trHeight w:val="30" w:hRule="atLeast"/>
        </w:trPr>
        <w:tc>
          <w:tcPr>
            <w:tcW w:w="1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әдеп және сөйлеу мәдениеті</w:t>
            </w:r>
          </w:p>
        </w:tc>
        <w:tc>
          <w:tcPr>
            <w:tcW w:w="73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1-ден 10 балға дейін</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73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27" w:id="210"/>
    <w:p>
      <w:pPr>
        <w:spacing w:after="0"/>
        <w:ind w:left="0"/>
        <w:jc w:val="both"/>
      </w:pPr>
      <w:r>
        <w:rPr>
          <w:rFonts w:ascii="Times New Roman"/>
          <w:b w:val="false"/>
          <w:i w:val="false"/>
          <w:color w:val="000000"/>
          <w:sz w:val="28"/>
        </w:rPr>
        <w:t>
      Ескертпе:</w:t>
      </w:r>
    </w:p>
    <w:bookmarkEnd w:id="210"/>
    <w:p>
      <w:pPr>
        <w:spacing w:after="0"/>
        <w:ind w:left="0"/>
        <w:jc w:val="both"/>
      </w:pPr>
      <w:r>
        <w:rPr>
          <w:rFonts w:ascii="Times New Roman"/>
          <w:b w:val="false"/>
          <w:i w:val="false"/>
          <w:color w:val="000000"/>
          <w:sz w:val="28"/>
        </w:rPr>
        <w:t>
      Мемлекеттік білім беру ұйымының басшысы лауазымына кандидаттың өлшемшарттарын комиссия мүшелері 10 балдық шкала бойынша бағалайды.</w:t>
      </w:r>
    </w:p>
    <w:p>
      <w:pPr>
        <w:spacing w:after="0"/>
        <w:ind w:left="0"/>
        <w:jc w:val="both"/>
      </w:pPr>
      <w:r>
        <w:rPr>
          <w:rFonts w:ascii="Times New Roman"/>
          <w:b w:val="false"/>
          <w:i w:val="false"/>
          <w:color w:val="000000"/>
          <w:sz w:val="28"/>
        </w:rPr>
        <w:t>
      Төртінші және тоғызыншы сұрақтар Конкурстық комиссия мүшелерімен бағаланады. Жалпы балды шығару кезінде Комиссия мүшелері қойған балдардың жалпы санынан орташа арифметикалық балл ескеріледі</w:t>
      </w:r>
    </w:p>
    <w:p>
      <w:pPr>
        <w:spacing w:after="0"/>
        <w:ind w:left="0"/>
        <w:jc w:val="both"/>
      </w:pPr>
      <w:r>
        <w:rPr>
          <w:rFonts w:ascii="Times New Roman"/>
          <w:b w:val="false"/>
          <w:i w:val="false"/>
          <w:color w:val="000000"/>
          <w:sz w:val="28"/>
        </w:rPr>
        <w:t>
      1-51 – жеткіліксіз деңгей;</w:t>
      </w:r>
    </w:p>
    <w:p>
      <w:pPr>
        <w:spacing w:after="0"/>
        <w:ind w:left="0"/>
        <w:jc w:val="both"/>
      </w:pPr>
      <w:r>
        <w:rPr>
          <w:rFonts w:ascii="Times New Roman"/>
          <w:b w:val="false"/>
          <w:i w:val="false"/>
          <w:color w:val="000000"/>
          <w:sz w:val="28"/>
        </w:rPr>
        <w:t>
      52-75 – жеткілікті деңгей.</w:t>
      </w:r>
    </w:p>
    <w:p>
      <w:pPr>
        <w:spacing w:after="0"/>
        <w:ind w:left="0"/>
        <w:jc w:val="both"/>
      </w:pPr>
      <w:r>
        <w:rPr>
          <w:rFonts w:ascii="Times New Roman"/>
          <w:b w:val="false"/>
          <w:i w:val="false"/>
          <w:color w:val="000000"/>
          <w:sz w:val="28"/>
        </w:rPr>
        <w:t>
      Жеткіліксіз деңгейді көрсеткен кандидат білім беру ұйымының басшысы және атқарушы болып тағайындауға комиссиямен ұсынылмайды.</w:t>
      </w:r>
    </w:p>
    <w:p>
      <w:pPr>
        <w:spacing w:after="0"/>
        <w:ind w:left="0"/>
        <w:jc w:val="both"/>
      </w:pPr>
      <w:r>
        <w:rPr>
          <w:rFonts w:ascii="Times New Roman"/>
          <w:b w:val="false"/>
          <w:i w:val="false"/>
          <w:color w:val="000000"/>
          <w:sz w:val="28"/>
        </w:rPr>
        <w:t>
      Конкурс жеңімпазынан кейін жоғары нәтиже көрсеткен кандидатты (нәтижесі 60-тан 75 балға дейін) комиссия кадр резервіне алу үшін ұсынады.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Мемлекеттік білім беру</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лауазымға тағайындау,</w:t>
            </w:r>
            <w:r>
              <w:br/>
            </w:r>
            <w:r>
              <w:rPr>
                <w:rFonts w:ascii="Times New Roman"/>
                <w:b w:val="false"/>
                <w:i w:val="false"/>
                <w:color w:val="000000"/>
                <w:sz w:val="20"/>
              </w:rPr>
              <w:t xml:space="preserve">лауазымнан босату </w:t>
            </w:r>
            <w:r>
              <w:br/>
            </w:r>
            <w:r>
              <w:rPr>
                <w:rFonts w:ascii="Times New Roman"/>
                <w:b w:val="false"/>
                <w:i w:val="false"/>
                <w:color w:val="000000"/>
                <w:sz w:val="20"/>
              </w:rPr>
              <w:t>қағидаларына</w:t>
            </w:r>
            <w:r>
              <w:br/>
            </w:r>
            <w:r>
              <w:rPr>
                <w:rFonts w:ascii="Times New Roman"/>
                <w:b w:val="false"/>
                <w:i w:val="false"/>
                <w:color w:val="000000"/>
                <w:sz w:val="20"/>
              </w:rPr>
              <w:t>10-қосымша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Нысан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 xml:space="preserve">конкурс жариялаған мемлекеттік </w:t>
            </w:r>
            <w:r>
              <w:br/>
            </w:r>
            <w:r>
              <w:rPr>
                <w:rFonts w:ascii="Times New Roman"/>
                <w:b w:val="false"/>
                <w:i w:val="false"/>
                <w:color w:val="000000"/>
                <w:sz w:val="20"/>
              </w:rPr>
              <w:t>орган</w:t>
            </w:r>
          </w:p>
        </w:tc>
      </w:tr>
    </w:tbl>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кандидаттың Т.А.Ә. (болған жағдайда), ЖСН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(лауазымы, жұмыс орны)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Нақты тұратын жері, тіркелген мекенжайы, байланыс телефоны</w:t>
      </w:r>
    </w:p>
    <w:bookmarkStart w:name="z229" w:id="211"/>
    <w:p>
      <w:pPr>
        <w:spacing w:after="0"/>
        <w:ind w:left="0"/>
        <w:jc w:val="left"/>
      </w:pPr>
      <w:r>
        <w:rPr>
          <w:rFonts w:ascii="Times New Roman"/>
          <w:b/>
          <w:i w:val="false"/>
          <w:color w:val="000000"/>
        </w:rPr>
        <w:t xml:space="preserve"> Өтініш</w:t>
      </w:r>
    </w:p>
    <w:bookmarkEnd w:id="211"/>
    <w:p>
      <w:pPr>
        <w:spacing w:after="0"/>
        <w:ind w:left="0"/>
        <w:jc w:val="both"/>
      </w:pPr>
      <w:r>
        <w:rPr>
          <w:rFonts w:ascii="Times New Roman"/>
          <w:b w:val="false"/>
          <w:i w:val="false"/>
          <w:color w:val="000000"/>
          <w:sz w:val="28"/>
        </w:rPr>
        <w:t>
      Мені бос/уақытша бос лауазымға орналасуға арналған конкурсқа жіберуіңізді сұраймын (керегінің астын сызу керек)</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білім беру ұйымдарының атауы, мекенжайы (облыс, аудан, қала / ауыл) </w:t>
      </w:r>
    </w:p>
    <w:p>
      <w:pPr>
        <w:spacing w:after="0"/>
        <w:ind w:left="0"/>
        <w:jc w:val="both"/>
      </w:pPr>
      <w:r>
        <w:rPr>
          <w:rFonts w:ascii="Times New Roman"/>
          <w:b w:val="false"/>
          <w:i w:val="false"/>
          <w:color w:val="000000"/>
          <w:sz w:val="28"/>
        </w:rPr>
        <w:t xml:space="preserve">
      Қазіргі уақытта жұмыс істеймін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лауазымы, ұйымның атауы, мекенжайы (облыс, аудан, қала / ауыл)</w:t>
      </w:r>
    </w:p>
    <w:p>
      <w:pPr>
        <w:spacing w:after="0"/>
        <w:ind w:left="0"/>
        <w:jc w:val="both"/>
      </w:pPr>
      <w:r>
        <w:rPr>
          <w:rFonts w:ascii="Times New Roman"/>
          <w:b w:val="false"/>
          <w:i w:val="false"/>
          <w:color w:val="000000"/>
          <w:sz w:val="28"/>
        </w:rPr>
        <w:t>
      Өзім туралы мынадай мәліметтерді хабарлаймын:</w:t>
      </w:r>
    </w:p>
    <w:p>
      <w:pPr>
        <w:spacing w:after="0"/>
        <w:ind w:left="0"/>
        <w:jc w:val="both"/>
      </w:pPr>
      <w:r>
        <w:rPr>
          <w:rFonts w:ascii="Times New Roman"/>
          <w:b w:val="false"/>
          <w:i w:val="false"/>
          <w:color w:val="000000"/>
          <w:sz w:val="28"/>
        </w:rPr>
        <w:t>
      Білімі: жоғары немесе жоғары оқу орнынан кейінгі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518"/>
        <w:gridCol w:w="3262"/>
        <w:gridCol w:w="4520"/>
      </w:tblGrid>
      <w:tr>
        <w:trPr>
          <w:trHeight w:val="30" w:hRule="atLeast"/>
        </w:trPr>
        <w:tc>
          <w:tcPr>
            <w:tcW w:w="45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орнының атауы</w:t>
            </w:r>
          </w:p>
        </w:tc>
        <w:tc>
          <w:tcPr>
            <w:tcW w:w="32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кезеңі</w:t>
            </w:r>
          </w:p>
        </w:tc>
        <w:tc>
          <w:tcPr>
            <w:tcW w:w="4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 бойынша мамандығы</w:t>
            </w:r>
          </w:p>
        </w:tc>
      </w:tr>
      <w:tr>
        <w:trPr>
          <w:trHeight w:val="30" w:hRule="atLeast"/>
        </w:trPr>
        <w:tc>
          <w:tcPr>
            <w:tcW w:w="45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2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r>
        <w:rPr>
          <w:rFonts w:ascii="Times New Roman"/>
          <w:b w:val="false"/>
          <w:i w:val="false"/>
          <w:color w:val="000000"/>
          <w:sz w:val="28"/>
        </w:rPr>
        <w:t xml:space="preserve">      Біліктілік санатының болуы (берген (растаған) күні):____________________________ </w:t>
      </w:r>
      <w:r>
        <w:br/>
      </w:r>
      <w:r>
        <w:rPr>
          <w:rFonts w:ascii="Times New Roman"/>
          <w:b w:val="false"/>
          <w:i w:val="false"/>
          <w:color w:val="000000"/>
          <w:sz w:val="28"/>
        </w:rPr>
        <w:t xml:space="preserve">
      Педагогикалық жұмыс өтілі:________________________________________________ </w:t>
      </w:r>
      <w:r>
        <w:br/>
      </w:r>
      <w:r>
        <w:rPr>
          <w:rFonts w:ascii="Times New Roman"/>
          <w:b w:val="false"/>
          <w:i w:val="false"/>
          <w:color w:val="000000"/>
          <w:sz w:val="28"/>
        </w:rPr>
        <w:t xml:space="preserve">
      Келесі жұмыс нәтижелерім бар:_____________________________________________ </w:t>
      </w:r>
      <w:r>
        <w:br/>
      </w:r>
      <w:r>
        <w:rPr>
          <w:rFonts w:ascii="Times New Roman"/>
          <w:b w:val="false"/>
          <w:i w:val="false"/>
          <w:color w:val="000000"/>
          <w:sz w:val="28"/>
        </w:rPr>
        <w:t xml:space="preserve">
      Наградалары, атақтары, дәрежесі, ғылыми дәрежесі, ғылыми атағы, сондай-ақ қосымша мәліметтері (болған жағдайда) </w:t>
      </w:r>
      <w:r>
        <w:br/>
      </w:r>
      <w:r>
        <w:rPr>
          <w:rFonts w:ascii="Times New Roman"/>
          <w:b w:val="false"/>
          <w:i w:val="false"/>
          <w:color w:val="000000"/>
          <w:sz w:val="28"/>
        </w:rPr>
        <w:t>
      _________________________________________________________________________</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Мемлекеттік білім беру</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лауазымға тағайындау,</w:t>
            </w:r>
            <w:r>
              <w:br/>
            </w:r>
            <w:r>
              <w:rPr>
                <w:rFonts w:ascii="Times New Roman"/>
                <w:b w:val="false"/>
                <w:i w:val="false"/>
                <w:color w:val="000000"/>
                <w:sz w:val="20"/>
              </w:rPr>
              <w:t xml:space="preserve">лауазымнан босату </w:t>
            </w:r>
            <w:r>
              <w:br/>
            </w:r>
            <w:r>
              <w:rPr>
                <w:rFonts w:ascii="Times New Roman"/>
                <w:b w:val="false"/>
                <w:i w:val="false"/>
                <w:color w:val="000000"/>
                <w:sz w:val="20"/>
              </w:rPr>
              <w:t>қағидаларына</w:t>
            </w:r>
            <w:r>
              <w:br/>
            </w:r>
            <w:r>
              <w:rPr>
                <w:rFonts w:ascii="Times New Roman"/>
                <w:b w:val="false"/>
                <w:i w:val="false"/>
                <w:color w:val="000000"/>
                <w:sz w:val="20"/>
              </w:rPr>
              <w:t>11-қосымша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231" w:id="212"/>
    <w:p>
      <w:pPr>
        <w:spacing w:after="0"/>
        <w:ind w:left="0"/>
        <w:jc w:val="left"/>
      </w:pPr>
      <w:r>
        <w:rPr>
          <w:rFonts w:ascii="Times New Roman"/>
          <w:b/>
          <w:i w:val="false"/>
          <w:color w:val="000000"/>
        </w:rPr>
        <w:t xml:space="preserve"> Педагогтің бос немесе уақытша бос лауазымына кандидаттың бағалау парағы ____________________________________________________________  (Т.Ә.А. (болған жағдайда))</w:t>
      </w:r>
    </w:p>
    <w:bookmarkEnd w:id="21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46"/>
        <w:gridCol w:w="1297"/>
        <w:gridCol w:w="3740"/>
        <w:gridCol w:w="3833"/>
        <w:gridCol w:w="2884"/>
      </w:tblGrid>
      <w:tr>
        <w:trPr>
          <w:trHeight w:val="30" w:hRule="atLeast"/>
        </w:trPr>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Растайтын құжат</w:t>
            </w:r>
          </w:p>
        </w:tc>
        <w:tc>
          <w:tcPr>
            <w:tcW w:w="2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 саны</w:t>
            </w:r>
          </w:p>
          <w:p>
            <w:pPr>
              <w:spacing w:after="20"/>
              <w:ind w:left="20"/>
              <w:jc w:val="both"/>
            </w:pPr>
            <w:r>
              <w:rPr>
                <w:rFonts w:ascii="Times New Roman"/>
                <w:b w:val="false"/>
                <w:i w:val="false"/>
                <w:color w:val="000000"/>
                <w:sz w:val="20"/>
              </w:rPr>
              <w:t>
(1-ден 20-ға дейін)</w:t>
            </w:r>
          </w:p>
        </w:tc>
      </w:tr>
      <w:tr>
        <w:trPr>
          <w:trHeight w:val="30" w:hRule="atLeast"/>
        </w:trPr>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деңгейі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диплом</w:t>
            </w:r>
          </w:p>
        </w:tc>
        <w:tc>
          <w:tcPr>
            <w:tcW w:w="2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 1</w:t>
            </w:r>
          </w:p>
          <w:p>
            <w:pPr>
              <w:spacing w:after="20"/>
              <w:ind w:left="20"/>
              <w:jc w:val="both"/>
            </w:pPr>
            <w:r>
              <w:rPr>
                <w:rFonts w:ascii="Times New Roman"/>
                <w:b w:val="false"/>
                <w:i w:val="false"/>
                <w:color w:val="000000"/>
                <w:sz w:val="20"/>
              </w:rPr>
              <w:t>
Жоғары күндізгі = 5</w:t>
            </w:r>
          </w:p>
          <w:p>
            <w:pPr>
              <w:spacing w:after="20"/>
              <w:ind w:left="20"/>
              <w:jc w:val="both"/>
            </w:pPr>
            <w:r>
              <w:rPr>
                <w:rFonts w:ascii="Times New Roman"/>
                <w:b w:val="false"/>
                <w:i w:val="false"/>
                <w:color w:val="000000"/>
                <w:sz w:val="20"/>
              </w:rPr>
              <w:t>
жоғары сырттай / қашықтықтан оқыту = 2</w:t>
            </w:r>
          </w:p>
          <w:p>
            <w:pPr>
              <w:spacing w:after="20"/>
              <w:ind w:left="20"/>
              <w:jc w:val="both"/>
            </w:pPr>
            <w:r>
              <w:rPr>
                <w:rFonts w:ascii="Times New Roman"/>
                <w:b w:val="false"/>
                <w:i w:val="false"/>
                <w:color w:val="000000"/>
                <w:sz w:val="20"/>
              </w:rPr>
              <w:t>
жоғары білім туралы үздік диплом = 7</w:t>
            </w:r>
          </w:p>
        </w:tc>
      </w:tr>
      <w:tr>
        <w:trPr>
          <w:trHeight w:val="30" w:hRule="atLeast"/>
        </w:trPr>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 академиялық дәрежесі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диплом</w:t>
            </w:r>
          </w:p>
        </w:tc>
        <w:tc>
          <w:tcPr>
            <w:tcW w:w="2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Магистр немесе жоғары білімі бар маман = 5</w:t>
            </w:r>
          </w:p>
          <w:p>
            <w:pPr>
              <w:spacing w:after="20"/>
              <w:ind w:left="20"/>
              <w:jc w:val="both"/>
            </w:pPr>
            <w:r>
              <w:rPr>
                <w:rFonts w:ascii="Times New Roman"/>
                <w:b w:val="false"/>
                <w:i w:val="false"/>
                <w:color w:val="000000"/>
                <w:sz w:val="20"/>
              </w:rPr>
              <w:t>
PHD-докторы = 10</w:t>
            </w:r>
          </w:p>
          <w:p>
            <w:pPr>
              <w:spacing w:after="20"/>
              <w:ind w:left="20"/>
              <w:jc w:val="both"/>
            </w:pPr>
            <w:r>
              <w:rPr>
                <w:rFonts w:ascii="Times New Roman"/>
                <w:b w:val="false"/>
                <w:i w:val="false"/>
                <w:color w:val="000000"/>
                <w:sz w:val="20"/>
              </w:rPr>
              <w:t>
Ғылым докторы = 10</w:t>
            </w:r>
          </w:p>
          <w:p>
            <w:pPr>
              <w:spacing w:after="20"/>
              <w:ind w:left="20"/>
              <w:jc w:val="both"/>
            </w:pPr>
            <w:r>
              <w:rPr>
                <w:rFonts w:ascii="Times New Roman"/>
                <w:b w:val="false"/>
                <w:i w:val="false"/>
                <w:color w:val="000000"/>
                <w:sz w:val="20"/>
              </w:rPr>
              <w:t>
Ғылым кандидаты = 10</w:t>
            </w:r>
          </w:p>
        </w:tc>
      </w:tr>
      <w:tr>
        <w:trPr>
          <w:trHeight w:val="30" w:hRule="atLeast"/>
        </w:trPr>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біліктілік тестілеуі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Сертификат</w:t>
            </w:r>
          </w:p>
        </w:tc>
        <w:tc>
          <w:tcPr>
            <w:tcW w:w="2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біліктілік санатымен</w:t>
            </w:r>
          </w:p>
          <w:p>
            <w:pPr>
              <w:spacing w:after="20"/>
              <w:ind w:left="20"/>
              <w:jc w:val="both"/>
            </w:pPr>
            <w:r>
              <w:rPr>
                <w:rFonts w:ascii="Times New Roman"/>
                <w:b w:val="false"/>
                <w:i w:val="false"/>
                <w:color w:val="000000"/>
                <w:sz w:val="20"/>
              </w:rPr>
              <w:t>
Мазмұны бойынша:</w:t>
            </w:r>
          </w:p>
          <w:p>
            <w:pPr>
              <w:spacing w:after="20"/>
              <w:ind w:left="20"/>
              <w:jc w:val="both"/>
            </w:pPr>
            <w:r>
              <w:rPr>
                <w:rFonts w:ascii="Times New Roman"/>
                <w:b w:val="false"/>
                <w:i w:val="false"/>
                <w:color w:val="000000"/>
                <w:sz w:val="20"/>
              </w:rPr>
              <w:t>
50-ден 60-қа дейін = 0 балл</w:t>
            </w:r>
          </w:p>
          <w:p>
            <w:pPr>
              <w:spacing w:after="20"/>
              <w:ind w:left="20"/>
              <w:jc w:val="both"/>
            </w:pPr>
            <w:r>
              <w:rPr>
                <w:rFonts w:ascii="Times New Roman"/>
                <w:b w:val="false"/>
                <w:i w:val="false"/>
                <w:color w:val="000000"/>
                <w:sz w:val="20"/>
              </w:rPr>
              <w:t>
60-тан 70-ке дейін = 2 балл</w:t>
            </w:r>
          </w:p>
          <w:p>
            <w:pPr>
              <w:spacing w:after="20"/>
              <w:ind w:left="20"/>
              <w:jc w:val="both"/>
            </w:pPr>
            <w:r>
              <w:rPr>
                <w:rFonts w:ascii="Times New Roman"/>
                <w:b w:val="false"/>
                <w:i w:val="false"/>
                <w:color w:val="000000"/>
                <w:sz w:val="20"/>
              </w:rPr>
              <w:t>
70-тен 80-ге дейін = 5 балл</w:t>
            </w:r>
          </w:p>
          <w:p>
            <w:pPr>
              <w:spacing w:after="20"/>
              <w:ind w:left="20"/>
              <w:jc w:val="both"/>
            </w:pPr>
            <w:r>
              <w:rPr>
                <w:rFonts w:ascii="Times New Roman"/>
                <w:b w:val="false"/>
                <w:i w:val="false"/>
                <w:color w:val="000000"/>
                <w:sz w:val="20"/>
              </w:rPr>
              <w:t>
80-нен 90-ға дейін = 6 балл</w:t>
            </w:r>
          </w:p>
          <w:p>
            <w:pPr>
              <w:spacing w:after="20"/>
              <w:ind w:left="20"/>
              <w:jc w:val="both"/>
            </w:pPr>
            <w:r>
              <w:rPr>
                <w:rFonts w:ascii="Times New Roman"/>
                <w:b w:val="false"/>
                <w:i w:val="false"/>
                <w:color w:val="000000"/>
                <w:sz w:val="20"/>
              </w:rPr>
              <w:t>
Әдістеме және педагогика бойынша:</w:t>
            </w:r>
          </w:p>
          <w:p>
            <w:pPr>
              <w:spacing w:after="20"/>
              <w:ind w:left="20"/>
              <w:jc w:val="both"/>
            </w:pPr>
            <w:r>
              <w:rPr>
                <w:rFonts w:ascii="Times New Roman"/>
                <w:b w:val="false"/>
                <w:i w:val="false"/>
                <w:color w:val="000000"/>
                <w:sz w:val="20"/>
              </w:rPr>
              <w:t>
30-дан 40-қа дейін = 0 балл</w:t>
            </w:r>
          </w:p>
          <w:p>
            <w:pPr>
              <w:spacing w:after="20"/>
              <w:ind w:left="20"/>
              <w:jc w:val="both"/>
            </w:pPr>
            <w:r>
              <w:rPr>
                <w:rFonts w:ascii="Times New Roman"/>
                <w:b w:val="false"/>
                <w:i w:val="false"/>
                <w:color w:val="000000"/>
                <w:sz w:val="20"/>
              </w:rPr>
              <w:t>
40-тан 50-ге дейін = 1 балл</w:t>
            </w:r>
          </w:p>
          <w:p>
            <w:pPr>
              <w:spacing w:after="20"/>
              <w:ind w:left="20"/>
              <w:jc w:val="both"/>
            </w:pPr>
            <w:r>
              <w:rPr>
                <w:rFonts w:ascii="Times New Roman"/>
                <w:b w:val="false"/>
                <w:i w:val="false"/>
                <w:color w:val="000000"/>
                <w:sz w:val="20"/>
              </w:rPr>
              <w:t>
50-ден 60-қа дейін = 2 балл</w:t>
            </w:r>
          </w:p>
          <w:p>
            <w:pPr>
              <w:spacing w:after="20"/>
              <w:ind w:left="20"/>
              <w:jc w:val="both"/>
            </w:pPr>
            <w:r>
              <w:rPr>
                <w:rFonts w:ascii="Times New Roman"/>
                <w:b w:val="false"/>
                <w:i w:val="false"/>
                <w:color w:val="000000"/>
                <w:sz w:val="20"/>
              </w:rPr>
              <w:t>
60-тан 70-ке дейін = 3 балл</w:t>
            </w:r>
          </w:p>
          <w:p>
            <w:pPr>
              <w:spacing w:after="20"/>
              <w:ind w:left="20"/>
              <w:jc w:val="both"/>
            </w:pPr>
            <w:r>
              <w:rPr>
                <w:rFonts w:ascii="Times New Roman"/>
                <w:b w:val="false"/>
                <w:i w:val="false"/>
                <w:color w:val="000000"/>
                <w:sz w:val="20"/>
              </w:rPr>
              <w:t>
"Педагог-модератор" біліктілік санатымен</w:t>
            </w:r>
          </w:p>
          <w:p>
            <w:pPr>
              <w:spacing w:after="20"/>
              <w:ind w:left="20"/>
              <w:jc w:val="both"/>
            </w:pPr>
            <w:r>
              <w:rPr>
                <w:rFonts w:ascii="Times New Roman"/>
                <w:b w:val="false"/>
                <w:i w:val="false"/>
                <w:color w:val="000000"/>
                <w:sz w:val="20"/>
              </w:rPr>
              <w:t>
Мазмұны бойынша:</w:t>
            </w:r>
          </w:p>
          <w:p>
            <w:pPr>
              <w:spacing w:after="20"/>
              <w:ind w:left="20"/>
              <w:jc w:val="both"/>
            </w:pPr>
            <w:r>
              <w:rPr>
                <w:rFonts w:ascii="Times New Roman"/>
                <w:b w:val="false"/>
                <w:i w:val="false"/>
                <w:color w:val="000000"/>
                <w:sz w:val="20"/>
              </w:rPr>
              <w:t>
50-ден 60 балға дейін = 0 балл</w:t>
            </w:r>
          </w:p>
          <w:p>
            <w:pPr>
              <w:spacing w:after="20"/>
              <w:ind w:left="20"/>
              <w:jc w:val="both"/>
            </w:pPr>
            <w:r>
              <w:rPr>
                <w:rFonts w:ascii="Times New Roman"/>
                <w:b w:val="false"/>
                <w:i w:val="false"/>
                <w:color w:val="000000"/>
                <w:sz w:val="20"/>
              </w:rPr>
              <w:t>
60-тан 70 балға дейін = 3 балл</w:t>
            </w:r>
          </w:p>
          <w:p>
            <w:pPr>
              <w:spacing w:after="20"/>
              <w:ind w:left="20"/>
              <w:jc w:val="both"/>
            </w:pPr>
            <w:r>
              <w:rPr>
                <w:rFonts w:ascii="Times New Roman"/>
                <w:b w:val="false"/>
                <w:i w:val="false"/>
                <w:color w:val="000000"/>
                <w:sz w:val="20"/>
              </w:rPr>
              <w:t>
70-тен 80 балға дейін=6 балл</w:t>
            </w:r>
          </w:p>
          <w:p>
            <w:pPr>
              <w:spacing w:after="20"/>
              <w:ind w:left="20"/>
              <w:jc w:val="both"/>
            </w:pPr>
            <w:r>
              <w:rPr>
                <w:rFonts w:ascii="Times New Roman"/>
                <w:b w:val="false"/>
                <w:i w:val="false"/>
                <w:color w:val="000000"/>
                <w:sz w:val="20"/>
              </w:rPr>
              <w:t>
80-ден 90 балға дейін=7 балл</w:t>
            </w:r>
          </w:p>
          <w:p>
            <w:pPr>
              <w:spacing w:after="20"/>
              <w:ind w:left="20"/>
              <w:jc w:val="both"/>
            </w:pPr>
            <w:r>
              <w:rPr>
                <w:rFonts w:ascii="Times New Roman"/>
                <w:b w:val="false"/>
                <w:i w:val="false"/>
                <w:color w:val="000000"/>
                <w:sz w:val="20"/>
              </w:rPr>
              <w:t>
Әдістеме және педагогика бойынша:</w:t>
            </w:r>
          </w:p>
          <w:p>
            <w:pPr>
              <w:spacing w:after="20"/>
              <w:ind w:left="20"/>
              <w:jc w:val="both"/>
            </w:pPr>
            <w:r>
              <w:rPr>
                <w:rFonts w:ascii="Times New Roman"/>
                <w:b w:val="false"/>
                <w:i w:val="false"/>
                <w:color w:val="000000"/>
                <w:sz w:val="20"/>
              </w:rPr>
              <w:t>
30-дан 40 балға дейін=0 балл</w:t>
            </w:r>
          </w:p>
          <w:p>
            <w:pPr>
              <w:spacing w:after="20"/>
              <w:ind w:left="20"/>
              <w:jc w:val="both"/>
            </w:pPr>
            <w:r>
              <w:rPr>
                <w:rFonts w:ascii="Times New Roman"/>
                <w:b w:val="false"/>
                <w:i w:val="false"/>
                <w:color w:val="000000"/>
                <w:sz w:val="20"/>
              </w:rPr>
              <w:t>
40-тан 50 балға дейін=2 балл</w:t>
            </w:r>
          </w:p>
          <w:p>
            <w:pPr>
              <w:spacing w:after="20"/>
              <w:ind w:left="20"/>
              <w:jc w:val="both"/>
            </w:pPr>
            <w:r>
              <w:rPr>
                <w:rFonts w:ascii="Times New Roman"/>
                <w:b w:val="false"/>
                <w:i w:val="false"/>
                <w:color w:val="000000"/>
                <w:sz w:val="20"/>
              </w:rPr>
              <w:t>
50-ден 60 балға дейін=3 балл</w:t>
            </w:r>
          </w:p>
          <w:p>
            <w:pPr>
              <w:spacing w:after="20"/>
              <w:ind w:left="20"/>
              <w:jc w:val="both"/>
            </w:pPr>
            <w:r>
              <w:rPr>
                <w:rFonts w:ascii="Times New Roman"/>
                <w:b w:val="false"/>
                <w:i w:val="false"/>
                <w:color w:val="000000"/>
                <w:sz w:val="20"/>
              </w:rPr>
              <w:t>
60-тан 70 балға дейін=4 балл</w:t>
            </w:r>
          </w:p>
          <w:p>
            <w:pPr>
              <w:spacing w:after="20"/>
              <w:ind w:left="20"/>
              <w:jc w:val="both"/>
            </w:pPr>
            <w:r>
              <w:rPr>
                <w:rFonts w:ascii="Times New Roman"/>
                <w:b w:val="false"/>
                <w:i w:val="false"/>
                <w:color w:val="000000"/>
                <w:sz w:val="20"/>
              </w:rPr>
              <w:t>
"Педагог-сарапшы" біліктілік санатымен</w:t>
            </w:r>
          </w:p>
          <w:p>
            <w:pPr>
              <w:spacing w:after="20"/>
              <w:ind w:left="20"/>
              <w:jc w:val="both"/>
            </w:pPr>
            <w:r>
              <w:rPr>
                <w:rFonts w:ascii="Times New Roman"/>
                <w:b w:val="false"/>
                <w:i w:val="false"/>
                <w:color w:val="000000"/>
                <w:sz w:val="20"/>
              </w:rPr>
              <w:t>
Мазмұны бойынша:</w:t>
            </w:r>
          </w:p>
          <w:p>
            <w:pPr>
              <w:spacing w:after="20"/>
              <w:ind w:left="20"/>
              <w:jc w:val="both"/>
            </w:pPr>
            <w:r>
              <w:rPr>
                <w:rFonts w:ascii="Times New Roman"/>
                <w:b w:val="false"/>
                <w:i w:val="false"/>
                <w:color w:val="000000"/>
                <w:sz w:val="20"/>
              </w:rPr>
              <w:t>
50-ден 60 балға дейін=0 балл</w:t>
            </w:r>
          </w:p>
          <w:p>
            <w:pPr>
              <w:spacing w:after="20"/>
              <w:ind w:left="20"/>
              <w:jc w:val="both"/>
            </w:pPr>
            <w:r>
              <w:rPr>
                <w:rFonts w:ascii="Times New Roman"/>
                <w:b w:val="false"/>
                <w:i w:val="false"/>
                <w:color w:val="000000"/>
                <w:sz w:val="20"/>
              </w:rPr>
              <w:t>
60-тан 70 балға дейін=4 балл</w:t>
            </w:r>
          </w:p>
          <w:p>
            <w:pPr>
              <w:spacing w:after="20"/>
              <w:ind w:left="20"/>
              <w:jc w:val="both"/>
            </w:pPr>
            <w:r>
              <w:rPr>
                <w:rFonts w:ascii="Times New Roman"/>
                <w:b w:val="false"/>
                <w:i w:val="false"/>
                <w:color w:val="000000"/>
                <w:sz w:val="20"/>
              </w:rPr>
              <w:t>
70-тен 80 балға дейін=7 балл</w:t>
            </w:r>
          </w:p>
          <w:p>
            <w:pPr>
              <w:spacing w:after="20"/>
              <w:ind w:left="20"/>
              <w:jc w:val="both"/>
            </w:pPr>
            <w:r>
              <w:rPr>
                <w:rFonts w:ascii="Times New Roman"/>
                <w:b w:val="false"/>
                <w:i w:val="false"/>
                <w:color w:val="000000"/>
                <w:sz w:val="20"/>
              </w:rPr>
              <w:t>
80-нен 90 балға дейін=8 балл</w:t>
            </w:r>
          </w:p>
          <w:p>
            <w:pPr>
              <w:spacing w:after="20"/>
              <w:ind w:left="20"/>
              <w:jc w:val="both"/>
            </w:pPr>
            <w:r>
              <w:rPr>
                <w:rFonts w:ascii="Times New Roman"/>
                <w:b w:val="false"/>
                <w:i w:val="false"/>
                <w:color w:val="000000"/>
                <w:sz w:val="20"/>
              </w:rPr>
              <w:t>
Әдістеме және педагогика бойынша:</w:t>
            </w:r>
          </w:p>
          <w:p>
            <w:pPr>
              <w:spacing w:after="20"/>
              <w:ind w:left="20"/>
              <w:jc w:val="both"/>
            </w:pPr>
            <w:r>
              <w:rPr>
                <w:rFonts w:ascii="Times New Roman"/>
                <w:b w:val="false"/>
                <w:i w:val="false"/>
                <w:color w:val="000000"/>
                <w:sz w:val="20"/>
              </w:rPr>
              <w:t>
30-дан 40 балға дейін=0 балл</w:t>
            </w:r>
          </w:p>
          <w:p>
            <w:pPr>
              <w:spacing w:after="20"/>
              <w:ind w:left="20"/>
              <w:jc w:val="both"/>
            </w:pPr>
            <w:r>
              <w:rPr>
                <w:rFonts w:ascii="Times New Roman"/>
                <w:b w:val="false"/>
                <w:i w:val="false"/>
                <w:color w:val="000000"/>
                <w:sz w:val="20"/>
              </w:rPr>
              <w:t>
40-тан 50 балға дейін=3 балл</w:t>
            </w:r>
          </w:p>
          <w:p>
            <w:pPr>
              <w:spacing w:after="20"/>
              <w:ind w:left="20"/>
              <w:jc w:val="both"/>
            </w:pPr>
            <w:r>
              <w:rPr>
                <w:rFonts w:ascii="Times New Roman"/>
                <w:b w:val="false"/>
                <w:i w:val="false"/>
                <w:color w:val="000000"/>
                <w:sz w:val="20"/>
              </w:rPr>
              <w:t>
50-ден 60 балға дейін=4 балл</w:t>
            </w:r>
          </w:p>
          <w:p>
            <w:pPr>
              <w:spacing w:after="20"/>
              <w:ind w:left="20"/>
              <w:jc w:val="both"/>
            </w:pPr>
            <w:r>
              <w:rPr>
                <w:rFonts w:ascii="Times New Roman"/>
                <w:b w:val="false"/>
                <w:i w:val="false"/>
                <w:color w:val="000000"/>
                <w:sz w:val="20"/>
              </w:rPr>
              <w:t>
60-тан 70 балға дейін=5 балл</w:t>
            </w:r>
          </w:p>
          <w:p>
            <w:pPr>
              <w:spacing w:after="20"/>
              <w:ind w:left="20"/>
              <w:jc w:val="both"/>
            </w:pPr>
            <w:r>
              <w:rPr>
                <w:rFonts w:ascii="Times New Roman"/>
                <w:b w:val="false"/>
                <w:i w:val="false"/>
                <w:color w:val="000000"/>
                <w:sz w:val="20"/>
              </w:rPr>
              <w:t>
"Педагог-зерттеуші" біліктілік санатымен</w:t>
            </w:r>
          </w:p>
          <w:p>
            <w:pPr>
              <w:spacing w:after="20"/>
              <w:ind w:left="20"/>
              <w:jc w:val="both"/>
            </w:pPr>
            <w:r>
              <w:rPr>
                <w:rFonts w:ascii="Times New Roman"/>
                <w:b w:val="false"/>
                <w:i w:val="false"/>
                <w:color w:val="000000"/>
                <w:sz w:val="20"/>
              </w:rPr>
              <w:t>
Мазмұны бойынша:</w:t>
            </w:r>
          </w:p>
          <w:p>
            <w:pPr>
              <w:spacing w:after="20"/>
              <w:ind w:left="20"/>
              <w:jc w:val="both"/>
            </w:pPr>
            <w:r>
              <w:rPr>
                <w:rFonts w:ascii="Times New Roman"/>
                <w:b w:val="false"/>
                <w:i w:val="false"/>
                <w:color w:val="000000"/>
                <w:sz w:val="20"/>
              </w:rPr>
              <w:t>
50-ден 60 балға дейін=0 балл</w:t>
            </w:r>
          </w:p>
          <w:p>
            <w:pPr>
              <w:spacing w:after="20"/>
              <w:ind w:left="20"/>
              <w:jc w:val="both"/>
            </w:pPr>
            <w:r>
              <w:rPr>
                <w:rFonts w:ascii="Times New Roman"/>
                <w:b w:val="false"/>
                <w:i w:val="false"/>
                <w:color w:val="000000"/>
                <w:sz w:val="20"/>
              </w:rPr>
              <w:t>
60-тан 70 балға дейін- 5 балл</w:t>
            </w:r>
          </w:p>
          <w:p>
            <w:pPr>
              <w:spacing w:after="20"/>
              <w:ind w:left="20"/>
              <w:jc w:val="both"/>
            </w:pPr>
            <w:r>
              <w:rPr>
                <w:rFonts w:ascii="Times New Roman"/>
                <w:b w:val="false"/>
                <w:i w:val="false"/>
                <w:color w:val="000000"/>
                <w:sz w:val="20"/>
              </w:rPr>
              <w:t>
70-тен 80 балға дейін=8 балл</w:t>
            </w:r>
          </w:p>
          <w:p>
            <w:pPr>
              <w:spacing w:after="20"/>
              <w:ind w:left="20"/>
              <w:jc w:val="both"/>
            </w:pPr>
            <w:r>
              <w:rPr>
                <w:rFonts w:ascii="Times New Roman"/>
                <w:b w:val="false"/>
                <w:i w:val="false"/>
                <w:color w:val="000000"/>
                <w:sz w:val="20"/>
              </w:rPr>
              <w:t>
80-нен 90 балға дейін=9 балл</w:t>
            </w:r>
          </w:p>
          <w:p>
            <w:pPr>
              <w:spacing w:after="20"/>
              <w:ind w:left="20"/>
              <w:jc w:val="both"/>
            </w:pPr>
            <w:r>
              <w:rPr>
                <w:rFonts w:ascii="Times New Roman"/>
                <w:b w:val="false"/>
                <w:i w:val="false"/>
                <w:color w:val="000000"/>
                <w:sz w:val="20"/>
              </w:rPr>
              <w:t>
Әдістеме және педагогика бойынша:</w:t>
            </w:r>
          </w:p>
          <w:p>
            <w:pPr>
              <w:spacing w:after="20"/>
              <w:ind w:left="20"/>
              <w:jc w:val="both"/>
            </w:pPr>
            <w:r>
              <w:rPr>
                <w:rFonts w:ascii="Times New Roman"/>
                <w:b w:val="false"/>
                <w:i w:val="false"/>
                <w:color w:val="000000"/>
                <w:sz w:val="20"/>
              </w:rPr>
              <w:t>
30-дан 40 балға дейін=0 балл</w:t>
            </w:r>
          </w:p>
          <w:p>
            <w:pPr>
              <w:spacing w:after="20"/>
              <w:ind w:left="20"/>
              <w:jc w:val="both"/>
            </w:pPr>
            <w:r>
              <w:rPr>
                <w:rFonts w:ascii="Times New Roman"/>
                <w:b w:val="false"/>
                <w:i w:val="false"/>
                <w:color w:val="000000"/>
                <w:sz w:val="20"/>
              </w:rPr>
              <w:t>
40 - тан 50 балға дейін=4 балл</w:t>
            </w:r>
          </w:p>
          <w:p>
            <w:pPr>
              <w:spacing w:after="20"/>
              <w:ind w:left="20"/>
              <w:jc w:val="both"/>
            </w:pPr>
            <w:r>
              <w:rPr>
                <w:rFonts w:ascii="Times New Roman"/>
                <w:b w:val="false"/>
                <w:i w:val="false"/>
                <w:color w:val="000000"/>
                <w:sz w:val="20"/>
              </w:rPr>
              <w:t>
50-ден 60 балға дейін=5 балл</w:t>
            </w:r>
          </w:p>
          <w:p>
            <w:pPr>
              <w:spacing w:after="20"/>
              <w:ind w:left="20"/>
              <w:jc w:val="both"/>
            </w:pPr>
            <w:r>
              <w:rPr>
                <w:rFonts w:ascii="Times New Roman"/>
                <w:b w:val="false"/>
                <w:i w:val="false"/>
                <w:color w:val="000000"/>
                <w:sz w:val="20"/>
              </w:rPr>
              <w:t>
60-тан 70 балға дейін=6 балл</w:t>
            </w:r>
          </w:p>
          <w:p>
            <w:pPr>
              <w:spacing w:after="20"/>
              <w:ind w:left="20"/>
              <w:jc w:val="both"/>
            </w:pPr>
            <w:r>
              <w:rPr>
                <w:rFonts w:ascii="Times New Roman"/>
                <w:b w:val="false"/>
                <w:i w:val="false"/>
                <w:color w:val="000000"/>
                <w:sz w:val="20"/>
              </w:rPr>
              <w:t>
"Педагог-шебер" біліктілік санатымен - 10 балл</w:t>
            </w:r>
          </w:p>
        </w:tc>
      </w:tr>
      <w:tr>
        <w:trPr>
          <w:trHeight w:val="30" w:hRule="atLeast"/>
        </w:trPr>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Біліктілігі/Санаты.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Куәлік, өзге де құжат</w:t>
            </w:r>
          </w:p>
        </w:tc>
        <w:tc>
          <w:tcPr>
            <w:tcW w:w="2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санат-1 балл</w:t>
            </w:r>
          </w:p>
          <w:p>
            <w:pPr>
              <w:spacing w:after="20"/>
              <w:ind w:left="20"/>
              <w:jc w:val="both"/>
            </w:pPr>
            <w:r>
              <w:rPr>
                <w:rFonts w:ascii="Times New Roman"/>
                <w:b w:val="false"/>
                <w:i w:val="false"/>
                <w:color w:val="000000"/>
                <w:sz w:val="20"/>
              </w:rPr>
              <w:t>
1 санат -2 балл</w:t>
            </w:r>
          </w:p>
          <w:p>
            <w:pPr>
              <w:spacing w:after="20"/>
              <w:ind w:left="20"/>
              <w:jc w:val="both"/>
            </w:pPr>
            <w:r>
              <w:rPr>
                <w:rFonts w:ascii="Times New Roman"/>
                <w:b w:val="false"/>
                <w:i w:val="false"/>
                <w:color w:val="000000"/>
                <w:sz w:val="20"/>
              </w:rPr>
              <w:t>
Жоғары санатты-3 балл</w:t>
            </w:r>
          </w:p>
          <w:p>
            <w:pPr>
              <w:spacing w:after="20"/>
              <w:ind w:left="20"/>
              <w:jc w:val="both"/>
            </w:pPr>
            <w:r>
              <w:rPr>
                <w:rFonts w:ascii="Times New Roman"/>
                <w:b w:val="false"/>
                <w:i w:val="false"/>
                <w:color w:val="000000"/>
                <w:sz w:val="20"/>
              </w:rPr>
              <w:t>
Педагог-модератор-3 балл</w:t>
            </w:r>
          </w:p>
          <w:p>
            <w:pPr>
              <w:spacing w:after="20"/>
              <w:ind w:left="20"/>
              <w:jc w:val="both"/>
            </w:pPr>
            <w:r>
              <w:rPr>
                <w:rFonts w:ascii="Times New Roman"/>
                <w:b w:val="false"/>
                <w:i w:val="false"/>
                <w:color w:val="000000"/>
                <w:sz w:val="20"/>
              </w:rPr>
              <w:t>
Педагог-сарапшы = 5 балл</w:t>
            </w:r>
          </w:p>
          <w:p>
            <w:pPr>
              <w:spacing w:after="20"/>
              <w:ind w:left="20"/>
              <w:jc w:val="both"/>
            </w:pPr>
            <w:r>
              <w:rPr>
                <w:rFonts w:ascii="Times New Roman"/>
                <w:b w:val="false"/>
                <w:i w:val="false"/>
                <w:color w:val="000000"/>
                <w:sz w:val="20"/>
              </w:rPr>
              <w:t>
Педагог- зерттеуші = 7 балл</w:t>
            </w:r>
          </w:p>
          <w:p>
            <w:pPr>
              <w:spacing w:after="20"/>
              <w:ind w:left="20"/>
              <w:jc w:val="both"/>
            </w:pPr>
            <w:r>
              <w:rPr>
                <w:rFonts w:ascii="Times New Roman"/>
                <w:b w:val="false"/>
                <w:i w:val="false"/>
                <w:color w:val="000000"/>
                <w:sz w:val="20"/>
              </w:rPr>
              <w:t>
Педагог-шебер = 10 балл</w:t>
            </w:r>
          </w:p>
        </w:tc>
      </w:tr>
      <w:tr>
        <w:trPr>
          <w:trHeight w:val="30" w:hRule="atLeast"/>
        </w:trPr>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қызмет өтілі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 кітапшасы / еңбек қызметін алмастыратын құжат</w:t>
            </w:r>
          </w:p>
        </w:tc>
        <w:tc>
          <w:tcPr>
            <w:tcW w:w="2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жылдан 3 жылға дейін = 1</w:t>
            </w:r>
          </w:p>
          <w:p>
            <w:pPr>
              <w:spacing w:after="20"/>
              <w:ind w:left="20"/>
              <w:jc w:val="both"/>
            </w:pPr>
            <w:r>
              <w:rPr>
                <w:rFonts w:ascii="Times New Roman"/>
                <w:b w:val="false"/>
                <w:i w:val="false"/>
                <w:color w:val="000000"/>
                <w:sz w:val="20"/>
              </w:rPr>
              <w:t>
3 жылдан 5 жылға дейін = 1,5</w:t>
            </w:r>
          </w:p>
          <w:p>
            <w:pPr>
              <w:spacing w:after="20"/>
              <w:ind w:left="20"/>
              <w:jc w:val="both"/>
            </w:pPr>
            <w:r>
              <w:rPr>
                <w:rFonts w:ascii="Times New Roman"/>
                <w:b w:val="false"/>
                <w:i w:val="false"/>
                <w:color w:val="000000"/>
                <w:sz w:val="20"/>
              </w:rPr>
              <w:t>
5 жылдан 10 жылға дейін = 2</w:t>
            </w:r>
          </w:p>
          <w:p>
            <w:pPr>
              <w:spacing w:after="20"/>
              <w:ind w:left="20"/>
              <w:jc w:val="both"/>
            </w:pPr>
            <w:r>
              <w:rPr>
                <w:rFonts w:ascii="Times New Roman"/>
                <w:b w:val="false"/>
                <w:i w:val="false"/>
                <w:color w:val="000000"/>
                <w:sz w:val="20"/>
              </w:rPr>
              <w:t>
10 жылдан және одан артық = 3</w:t>
            </w:r>
          </w:p>
        </w:tc>
      </w:tr>
      <w:tr>
        <w:trPr>
          <w:trHeight w:val="30" w:hRule="atLeast"/>
        </w:trPr>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Әкімшілік және әдістемелік қызмет тәжірибесі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 кітапшасы / еңбек қызметін алмастыратын құжат</w:t>
            </w:r>
          </w:p>
        </w:tc>
        <w:tc>
          <w:tcPr>
            <w:tcW w:w="2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әдіскер= 1 балл</w:t>
            </w:r>
          </w:p>
          <w:p>
            <w:pPr>
              <w:spacing w:after="20"/>
              <w:ind w:left="20"/>
              <w:jc w:val="both"/>
            </w:pPr>
            <w:r>
              <w:rPr>
                <w:rFonts w:ascii="Times New Roman"/>
                <w:b w:val="false"/>
                <w:i w:val="false"/>
                <w:color w:val="000000"/>
                <w:sz w:val="20"/>
              </w:rPr>
              <w:t>
директор орынбасары= 3 балл</w:t>
            </w:r>
          </w:p>
          <w:p>
            <w:pPr>
              <w:spacing w:after="20"/>
              <w:ind w:left="20"/>
              <w:jc w:val="both"/>
            </w:pPr>
            <w:r>
              <w:rPr>
                <w:rFonts w:ascii="Times New Roman"/>
                <w:b w:val="false"/>
                <w:i w:val="false"/>
                <w:color w:val="000000"/>
                <w:sz w:val="20"/>
              </w:rPr>
              <w:t>
директор = 5 балл</w:t>
            </w:r>
          </w:p>
        </w:tc>
      </w:tr>
      <w:tr>
        <w:trPr>
          <w:trHeight w:val="30" w:hRule="atLeast"/>
        </w:trPr>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Жұмысқа алғаш кіріскен педагогтар үшін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туралы дипломға қосымша</w:t>
            </w:r>
          </w:p>
        </w:tc>
        <w:tc>
          <w:tcPr>
            <w:tcW w:w="2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Педагогикалық/кәсіптік практика нәтижелері</w:t>
            </w:r>
          </w:p>
          <w:p>
            <w:pPr>
              <w:spacing w:after="20"/>
              <w:ind w:left="20"/>
              <w:jc w:val="both"/>
            </w:pPr>
            <w:r>
              <w:rPr>
                <w:rFonts w:ascii="Times New Roman"/>
                <w:b w:val="false"/>
                <w:i w:val="false"/>
                <w:color w:val="000000"/>
                <w:sz w:val="20"/>
              </w:rPr>
              <w:t>
"өте жақсы" = 1 балл</w:t>
            </w:r>
          </w:p>
          <w:p>
            <w:pPr>
              <w:spacing w:after="20"/>
              <w:ind w:left="20"/>
              <w:jc w:val="both"/>
            </w:pPr>
            <w:r>
              <w:rPr>
                <w:rFonts w:ascii="Times New Roman"/>
                <w:b w:val="false"/>
                <w:i w:val="false"/>
                <w:color w:val="000000"/>
                <w:sz w:val="20"/>
              </w:rPr>
              <w:t>
"жақсы" = 0,5 балл</w:t>
            </w:r>
          </w:p>
        </w:tc>
      </w:tr>
      <w:tr>
        <w:trPr>
          <w:trHeight w:val="30" w:hRule="atLeast"/>
        </w:trPr>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жұмыс орнынан ұсыныс хат (еңбек қызметін жүзеге асыру кезінде)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Хат </w:t>
            </w:r>
          </w:p>
        </w:tc>
        <w:tc>
          <w:tcPr>
            <w:tcW w:w="2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Оң ұсыныс хаттың болуы = 3 балл</w:t>
            </w:r>
          </w:p>
          <w:p>
            <w:pPr>
              <w:spacing w:after="20"/>
              <w:ind w:left="20"/>
              <w:jc w:val="both"/>
            </w:pPr>
            <w:r>
              <w:rPr>
                <w:rFonts w:ascii="Times New Roman"/>
                <w:b w:val="false"/>
                <w:i w:val="false"/>
                <w:color w:val="000000"/>
                <w:sz w:val="20"/>
              </w:rPr>
              <w:t>
Ұсыныс хат болмаған жағдайда – минус 3 балл</w:t>
            </w:r>
          </w:p>
          <w:p>
            <w:pPr>
              <w:spacing w:after="20"/>
              <w:ind w:left="20"/>
              <w:jc w:val="both"/>
            </w:pPr>
            <w:r>
              <w:rPr>
                <w:rFonts w:ascii="Times New Roman"/>
                <w:b w:val="false"/>
                <w:i w:val="false"/>
                <w:color w:val="000000"/>
                <w:sz w:val="20"/>
              </w:rPr>
              <w:t>
Теріс ұсыныс хаттың болуы = минус 5 балл</w:t>
            </w:r>
          </w:p>
        </w:tc>
      </w:tr>
      <w:tr>
        <w:trPr>
          <w:trHeight w:val="30" w:hRule="atLeast"/>
        </w:trPr>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жетістіктердің көрсеткіштері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білім алушылардың дипломдары, олимпиадалар мен конкурстар жеңімпаздарының грамоталары, ғылыми жобалары;</w:t>
            </w:r>
          </w:p>
          <w:p>
            <w:pPr>
              <w:spacing w:after="20"/>
              <w:ind w:left="20"/>
              <w:jc w:val="both"/>
            </w:pPr>
            <w:r>
              <w:rPr>
                <w:rFonts w:ascii="Times New Roman"/>
                <w:b w:val="false"/>
                <w:i w:val="false"/>
                <w:color w:val="000000"/>
                <w:sz w:val="20"/>
              </w:rPr>
              <w:t>
- мұғалімдер мен олимпиадалар жеңімпаздарының дипломдары, грамоталары;</w:t>
            </w:r>
          </w:p>
          <w:p>
            <w:pPr>
              <w:spacing w:after="20"/>
              <w:ind w:left="20"/>
              <w:jc w:val="both"/>
            </w:pPr>
            <w:r>
              <w:rPr>
                <w:rFonts w:ascii="Times New Roman"/>
                <w:b w:val="false"/>
                <w:i w:val="false"/>
                <w:color w:val="000000"/>
                <w:sz w:val="20"/>
              </w:rPr>
              <w:t>
- мемлекеттік награда</w:t>
            </w:r>
          </w:p>
        </w:tc>
        <w:tc>
          <w:tcPr>
            <w:tcW w:w="2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олимпиадалар мен конкурстардың жүлдегерлері-0,5 балл</w:t>
            </w:r>
          </w:p>
          <w:p>
            <w:pPr>
              <w:spacing w:after="20"/>
              <w:ind w:left="20"/>
              <w:jc w:val="both"/>
            </w:pPr>
            <w:r>
              <w:rPr>
                <w:rFonts w:ascii="Times New Roman"/>
                <w:b w:val="false"/>
                <w:i w:val="false"/>
                <w:color w:val="000000"/>
                <w:sz w:val="20"/>
              </w:rPr>
              <w:t>
ғылыми жобалар-1 балл</w:t>
            </w:r>
          </w:p>
          <w:p>
            <w:pPr>
              <w:spacing w:after="20"/>
              <w:ind w:left="20"/>
              <w:jc w:val="both"/>
            </w:pPr>
            <w:r>
              <w:rPr>
                <w:rFonts w:ascii="Times New Roman"/>
                <w:b w:val="false"/>
                <w:i w:val="false"/>
                <w:color w:val="000000"/>
                <w:sz w:val="20"/>
              </w:rPr>
              <w:t>
олимпиадалар мен конкурстардың жүлдегерлері-3 балл</w:t>
            </w:r>
          </w:p>
          <w:p>
            <w:pPr>
              <w:spacing w:after="20"/>
              <w:ind w:left="20"/>
              <w:jc w:val="both"/>
            </w:pPr>
            <w:r>
              <w:rPr>
                <w:rFonts w:ascii="Times New Roman"/>
                <w:b w:val="false"/>
                <w:i w:val="false"/>
                <w:color w:val="000000"/>
                <w:sz w:val="20"/>
              </w:rPr>
              <w:t>
"Үздік педагог" конкурсының қатысушысы-1 балл</w:t>
            </w:r>
          </w:p>
          <w:p>
            <w:pPr>
              <w:spacing w:after="20"/>
              <w:ind w:left="20"/>
              <w:jc w:val="both"/>
            </w:pPr>
            <w:r>
              <w:rPr>
                <w:rFonts w:ascii="Times New Roman"/>
                <w:b w:val="false"/>
                <w:i w:val="false"/>
                <w:color w:val="000000"/>
                <w:sz w:val="20"/>
              </w:rPr>
              <w:t>
"Үздік педагог" конкурсының жүлдегері – 5 балл</w:t>
            </w:r>
          </w:p>
          <w:p>
            <w:pPr>
              <w:spacing w:after="20"/>
              <w:ind w:left="20"/>
              <w:jc w:val="both"/>
            </w:pPr>
            <w:r>
              <w:rPr>
                <w:rFonts w:ascii="Times New Roman"/>
                <w:b w:val="false"/>
                <w:i w:val="false"/>
                <w:color w:val="000000"/>
                <w:sz w:val="20"/>
              </w:rPr>
              <w:t>
медаль "Қазақстанның еңбек сіңірген ұстазы" - 10</w:t>
            </w:r>
          </w:p>
        </w:tc>
      </w:tr>
      <w:tr>
        <w:trPr>
          <w:trHeight w:val="30" w:hRule="atLeast"/>
        </w:trPr>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Әдістемелік қызмет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авторлық жұмыстар және жарияланымдар</w:t>
            </w:r>
          </w:p>
        </w:tc>
        <w:tc>
          <w:tcPr>
            <w:tcW w:w="2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БҒМ тізбесіне енгізілген оқулықтардың және (немесе) ОӘК авторы немесе тең авторы – 5 балл</w:t>
            </w:r>
          </w:p>
          <w:p>
            <w:pPr>
              <w:spacing w:after="20"/>
              <w:ind w:left="20"/>
              <w:jc w:val="both"/>
            </w:pPr>
            <w:r>
              <w:rPr>
                <w:rFonts w:ascii="Times New Roman"/>
                <w:b w:val="false"/>
                <w:i w:val="false"/>
                <w:color w:val="000000"/>
                <w:sz w:val="20"/>
              </w:rPr>
              <w:t>
РОӘК – 2 тізбесіне енгізілген оқулықтардың және (немесе) ОӘК авторы немесе тең авторы</w:t>
            </w:r>
          </w:p>
          <w:p>
            <w:pPr>
              <w:spacing w:after="20"/>
              <w:ind w:left="20"/>
              <w:jc w:val="both"/>
            </w:pPr>
            <w:r>
              <w:rPr>
                <w:rFonts w:ascii="Times New Roman"/>
                <w:b w:val="false"/>
                <w:i w:val="false"/>
                <w:color w:val="000000"/>
                <w:sz w:val="20"/>
              </w:rPr>
              <w:t>
БҒССҚЕК, Scopus – 3 тізбесіне енгізілген ғылыми-зерттеу қызметі бойынша жарияланымның болуы</w:t>
            </w:r>
          </w:p>
        </w:tc>
      </w:tr>
      <w:tr>
        <w:trPr>
          <w:trHeight w:val="30" w:hRule="atLeast"/>
        </w:trPr>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Қоғамдық-педагогикалық қызмет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көшбасшылық</w:t>
            </w:r>
          </w:p>
          <w:p>
            <w:pPr>
              <w:spacing w:after="20"/>
              <w:ind w:left="20"/>
              <w:jc w:val="both"/>
            </w:pPr>
            <w:r>
              <w:rPr>
                <w:rFonts w:ascii="Times New Roman"/>
                <w:b w:val="false"/>
                <w:i w:val="false"/>
                <w:color w:val="000000"/>
                <w:sz w:val="20"/>
              </w:rPr>
              <w:t>
- көптілділікті жүзеге асыру</w:t>
            </w:r>
          </w:p>
        </w:tc>
        <w:tc>
          <w:tcPr>
            <w:tcW w:w="2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тәлімгер-0,5 балл</w:t>
            </w:r>
          </w:p>
          <w:p>
            <w:pPr>
              <w:spacing w:after="20"/>
              <w:ind w:left="20"/>
              <w:jc w:val="both"/>
            </w:pPr>
            <w:r>
              <w:rPr>
                <w:rFonts w:ascii="Times New Roman"/>
                <w:b w:val="false"/>
                <w:i w:val="false"/>
                <w:color w:val="000000"/>
                <w:sz w:val="20"/>
              </w:rPr>
              <w:t>
ӘБ жетекшілігі -1 балл</w:t>
            </w:r>
          </w:p>
          <w:p>
            <w:pPr>
              <w:spacing w:after="20"/>
              <w:ind w:left="20"/>
              <w:jc w:val="both"/>
            </w:pPr>
            <w:r>
              <w:rPr>
                <w:rFonts w:ascii="Times New Roman"/>
                <w:b w:val="false"/>
                <w:i w:val="false"/>
                <w:color w:val="000000"/>
                <w:sz w:val="20"/>
              </w:rPr>
              <w:t>
кәсіби-педагогикалық қауымдастық көшбасшысы – 1 балл</w:t>
            </w:r>
          </w:p>
          <w:p>
            <w:pPr>
              <w:spacing w:after="20"/>
              <w:ind w:left="20"/>
              <w:jc w:val="both"/>
            </w:pPr>
            <w:r>
              <w:rPr>
                <w:rFonts w:ascii="Times New Roman"/>
                <w:b w:val="false"/>
                <w:i w:val="false"/>
                <w:color w:val="000000"/>
                <w:sz w:val="20"/>
              </w:rPr>
              <w:t>
2 тілде оқыту, орыс/қазақ – 2 балл</w:t>
            </w:r>
          </w:p>
          <w:p>
            <w:pPr>
              <w:spacing w:after="20"/>
              <w:ind w:left="20"/>
              <w:jc w:val="both"/>
            </w:pPr>
            <w:r>
              <w:rPr>
                <w:rFonts w:ascii="Times New Roman"/>
                <w:b w:val="false"/>
                <w:i w:val="false"/>
                <w:color w:val="000000"/>
                <w:sz w:val="20"/>
              </w:rPr>
              <w:t>
Шетел/орыс, шетел/қазақ – 3 балл</w:t>
            </w:r>
          </w:p>
          <w:p>
            <w:pPr>
              <w:spacing w:after="20"/>
              <w:ind w:left="20"/>
              <w:jc w:val="both"/>
            </w:pPr>
            <w:r>
              <w:rPr>
                <w:rFonts w:ascii="Times New Roman"/>
                <w:b w:val="false"/>
                <w:i w:val="false"/>
                <w:color w:val="000000"/>
                <w:sz w:val="20"/>
              </w:rPr>
              <w:t>
3 тілде оқыту (қазақ, орыс, шетел) – 5 балл</w:t>
            </w:r>
          </w:p>
        </w:tc>
      </w:tr>
      <w:tr>
        <w:trPr>
          <w:trHeight w:val="30" w:hRule="atLeast"/>
        </w:trPr>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Курстық дайындық</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пәндік дайындық сертификаттары;</w:t>
            </w:r>
          </w:p>
          <w:p>
            <w:pPr>
              <w:spacing w:after="20"/>
              <w:ind w:left="20"/>
              <w:jc w:val="both"/>
            </w:pPr>
            <w:r>
              <w:rPr>
                <w:rFonts w:ascii="Times New Roman"/>
                <w:b w:val="false"/>
                <w:i w:val="false"/>
                <w:color w:val="000000"/>
                <w:sz w:val="20"/>
              </w:rPr>
              <w:t>
- цифрлық сауаттылық сертификаты,</w:t>
            </w:r>
          </w:p>
          <w:p>
            <w:pPr>
              <w:spacing w:after="20"/>
              <w:ind w:left="20"/>
              <w:jc w:val="both"/>
            </w:pPr>
            <w:r>
              <w:rPr>
                <w:rFonts w:ascii="Times New Roman"/>
                <w:b w:val="false"/>
                <w:i w:val="false"/>
                <w:color w:val="000000"/>
                <w:sz w:val="20"/>
              </w:rPr>
              <w:t>
ҚАЗТЕСТ,</w:t>
            </w:r>
          </w:p>
          <w:p>
            <w:pPr>
              <w:spacing w:after="20"/>
              <w:ind w:left="20"/>
              <w:jc w:val="both"/>
            </w:pPr>
            <w:r>
              <w:rPr>
                <w:rFonts w:ascii="Times New Roman"/>
                <w:b w:val="false"/>
                <w:i w:val="false"/>
                <w:color w:val="000000"/>
                <w:sz w:val="20"/>
              </w:rPr>
              <w:t xml:space="preserve">
IELTS; </w:t>
            </w:r>
          </w:p>
          <w:p>
            <w:pPr>
              <w:spacing w:after="20"/>
              <w:ind w:left="20"/>
              <w:jc w:val="both"/>
            </w:pPr>
            <w:r>
              <w:rPr>
                <w:rFonts w:ascii="Times New Roman"/>
                <w:b w:val="false"/>
                <w:i w:val="false"/>
                <w:color w:val="000000"/>
                <w:sz w:val="20"/>
              </w:rPr>
              <w:t xml:space="preserve">
TOEFL; </w:t>
            </w:r>
          </w:p>
          <w:p>
            <w:pPr>
              <w:spacing w:after="20"/>
              <w:ind w:left="20"/>
              <w:jc w:val="both"/>
            </w:pPr>
            <w:r>
              <w:rPr>
                <w:rFonts w:ascii="Times New Roman"/>
                <w:b w:val="false"/>
                <w:i w:val="false"/>
                <w:color w:val="000000"/>
                <w:sz w:val="20"/>
              </w:rPr>
              <w:t>
DELF;</w:t>
            </w:r>
          </w:p>
          <w:p>
            <w:pPr>
              <w:spacing w:after="20"/>
              <w:ind w:left="20"/>
              <w:jc w:val="both"/>
            </w:pPr>
            <w:r>
              <w:rPr>
                <w:rFonts w:ascii="Times New Roman"/>
                <w:b w:val="false"/>
                <w:i w:val="false"/>
                <w:color w:val="000000"/>
                <w:sz w:val="20"/>
              </w:rPr>
              <w:t>
Goethe Zertifikat, "Python-да бағдарламалау негіздері", "Microsoft-пен жұмыс істеуді оқыту" бағдарламалары бойынша оқыту</w:t>
            </w:r>
          </w:p>
        </w:tc>
        <w:tc>
          <w:tcPr>
            <w:tcW w:w="2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НЗМ ПШО, "Өрлеу" курстары</w:t>
            </w:r>
          </w:p>
          <w:p>
            <w:pPr>
              <w:spacing w:after="20"/>
              <w:ind w:left="20"/>
              <w:jc w:val="both"/>
            </w:pPr>
            <w:r>
              <w:rPr>
                <w:rFonts w:ascii="Times New Roman"/>
                <w:b w:val="false"/>
                <w:i w:val="false"/>
                <w:color w:val="000000"/>
                <w:sz w:val="20"/>
              </w:rPr>
              <w:t>
 – 0,5 балл</w:t>
            </w:r>
          </w:p>
          <w:p>
            <w:pPr>
              <w:spacing w:after="20"/>
              <w:ind w:left="20"/>
              <w:jc w:val="both"/>
            </w:pPr>
            <w:r>
              <w:rPr>
                <w:rFonts w:ascii="Times New Roman"/>
                <w:b w:val="false"/>
                <w:i w:val="false"/>
                <w:color w:val="000000"/>
                <w:sz w:val="20"/>
              </w:rPr>
              <w:t>
курстар - 0,5 балл (әрқайсысы жеке)</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Максималды балл – 83</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